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rPr>
          <w:rFonts w:ascii="Times New Roman"/>
          <w:sz w:val="20"/>
        </w:rPr>
      </w:pPr>
      <w:r>
        <w:pict>
          <v:shape id="_x0000_s1026" o:spid="_x0000_s1026" o:spt="202" type="#_x0000_t202" style="position:absolute;left:0pt;margin-left:18pt;margin-top:819.65pt;height:13.7pt;width:354pt;mso-position-horizontal-relative:page;mso-position-vertical-relative:page;z-index:-251639808;mso-width-relative:page;mso-height-relative:page;" filled="f" stroked="f" coordsize="21600,21600">
            <v:path/>
            <v:fill on="f" focussize="0,0"/>
            <v:stroke on="f"/>
            <v:imagedata o:title=""/>
            <o:lock v:ext="edit"/>
            <v:textbox inset="0mm,0mm,0mm,0mm">
              <w:txbxContent>
                <w:p>
                  <w:pPr>
                    <w:spacing w:before="0" w:line="274" w:lineRule="exact"/>
                    <w:ind w:left="0" w:right="0" w:firstLine="0"/>
                    <w:jc w:val="left"/>
                    <w:rPr>
                      <w:rFonts w:hint="eastAsia" w:ascii="宋体" w:eastAsia="宋体"/>
                      <w:sz w:val="24"/>
                    </w:rPr>
                  </w:pPr>
                  <w:r>
                    <w:rPr>
                      <w:rFonts w:hint="eastAsia" w:ascii="宋体" w:eastAsia="宋体"/>
                      <w:sz w:val="24"/>
                    </w:rPr>
                    <w:t xml:space="preserve">PDF 文件使用 "pdfFactory Pro" 试用版本创建 </w:t>
                  </w:r>
                  <w:r>
                    <w:fldChar w:fldCharType="begin"/>
                  </w:r>
                  <w:r>
                    <w:instrText xml:space="preserve"> HYPERLINK "http://www.fineprint.cn/" \h </w:instrText>
                  </w:r>
                  <w:r>
                    <w:fldChar w:fldCharType="separate"/>
                  </w:r>
                  <w:r>
                    <w:rPr>
                      <w:rFonts w:hint="eastAsia" w:ascii="宋体" w:eastAsia="宋体"/>
                      <w:color w:val="0000FF"/>
                      <w:sz w:val="24"/>
                    </w:rPr>
                    <w:t>www.fineprint.cn</w:t>
                  </w:r>
                  <w:r>
                    <w:rPr>
                      <w:rFonts w:hint="eastAsia" w:ascii="宋体" w:eastAsia="宋体"/>
                      <w:color w:val="0000FF"/>
                      <w:sz w:val="24"/>
                    </w:rPr>
                    <w:fldChar w:fldCharType="end"/>
                  </w:r>
                </w:p>
              </w:txbxContent>
            </v:textbox>
          </v:shape>
        </w:pict>
      </w:r>
      <w:r>
        <w:pict>
          <v:rect id="_x0000_s1027" o:spid="_x0000_s1027" o:spt="1" style="position:absolute;left:0pt;margin-left:12.45pt;margin-top:817.05pt;height:24.9pt;width:582.5pt;mso-position-horizontal-relative:page;mso-position-vertical-relative:page;z-index:251734016;mso-width-relative:page;mso-height-relative:page;" fillcolor="#FFFFFF" filled="t" stroked="f" coordsize="21600,21600">
            <v:path/>
            <v:fill on="t" focussize="0,0"/>
            <v:stroke on="f"/>
            <v:imagedata o:title=""/>
            <o:lock v:ext="edit"/>
          </v:rect>
        </w:pict>
      </w: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1"/>
        <w:rPr>
          <w:rFonts w:ascii="Times New Roman"/>
          <w:sz w:val="26"/>
        </w:rPr>
      </w:pPr>
    </w:p>
    <w:p>
      <w:pPr>
        <w:pStyle w:val="7"/>
        <w:ind w:left="110"/>
        <w:rPr>
          <w:rFonts w:ascii="Times New Roman"/>
          <w:sz w:val="20"/>
        </w:rPr>
      </w:pPr>
      <w:r>
        <w:rPr>
          <w:rFonts w:ascii="Times New Roman"/>
          <w:sz w:val="20"/>
        </w:rPr>
        <w:drawing>
          <wp:inline distT="0" distB="0" distL="0" distR="0">
            <wp:extent cx="5664835" cy="614045"/>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pic:cNvPicPr>
                  </pic:nvPicPr>
                  <pic:blipFill>
                    <a:blip r:embed="rId41" cstate="print"/>
                    <a:stretch>
                      <a:fillRect/>
                    </a:stretch>
                  </pic:blipFill>
                  <pic:spPr>
                    <a:xfrm>
                      <a:off x="0" y="0"/>
                      <a:ext cx="5665435" cy="614362"/>
                    </a:xfrm>
                    <a:prstGeom prst="rect">
                      <a:avLst/>
                    </a:prstGeom>
                  </pic:spPr>
                </pic:pic>
              </a:graphicData>
            </a:graphic>
          </wp:inline>
        </w:drawing>
      </w: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13"/>
        </w:rPr>
      </w:pPr>
      <w:r>
        <w:drawing>
          <wp:anchor distT="0" distB="0" distL="0" distR="0" simplePos="0" relativeHeight="251659264" behindDoc="0" locked="0" layoutInCell="1" allowOverlap="1">
            <wp:simplePos x="0" y="0"/>
            <wp:positionH relativeFrom="page">
              <wp:posOffset>2801620</wp:posOffset>
            </wp:positionH>
            <wp:positionV relativeFrom="paragraph">
              <wp:posOffset>127000</wp:posOffset>
            </wp:positionV>
            <wp:extent cx="765810" cy="189230"/>
            <wp:effectExtent l="0" t="0" r="0" b="0"/>
            <wp:wrapTopAndBottom/>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pic:cNvPicPr>
                      <a:picLocks noChangeAspect="1"/>
                    </pic:cNvPicPr>
                  </pic:nvPicPr>
                  <pic:blipFill>
                    <a:blip r:embed="rId42" cstate="print"/>
                    <a:stretch>
                      <a:fillRect/>
                    </a:stretch>
                  </pic:blipFill>
                  <pic:spPr>
                    <a:xfrm>
                      <a:off x="0" y="0"/>
                      <a:ext cx="766101" cy="189452"/>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3650615</wp:posOffset>
            </wp:positionH>
            <wp:positionV relativeFrom="paragraph">
              <wp:posOffset>124460</wp:posOffset>
            </wp:positionV>
            <wp:extent cx="557530" cy="190500"/>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3.png"/>
                    <pic:cNvPicPr>
                      <a:picLocks noChangeAspect="1"/>
                    </pic:cNvPicPr>
                  </pic:nvPicPr>
                  <pic:blipFill>
                    <a:blip r:embed="rId43" cstate="print"/>
                    <a:stretch>
                      <a:fillRect/>
                    </a:stretch>
                  </pic:blipFill>
                  <pic:spPr>
                    <a:xfrm>
                      <a:off x="0" y="0"/>
                      <a:ext cx="557576" cy="190500"/>
                    </a:xfrm>
                    <a:prstGeom prst="rect">
                      <a:avLst/>
                    </a:prstGeom>
                  </pic:spPr>
                </pic:pic>
              </a:graphicData>
            </a:graphic>
          </wp:anchor>
        </w:drawing>
      </w:r>
      <w:r>
        <w:pict>
          <v:group id="_x0000_s1028" o:spid="_x0000_s1028" o:spt="203" style="position:absolute;left:0pt;margin-left:342.5pt;margin-top:12.15pt;height:10.95pt;width:13.1pt;mso-position-horizontal-relative:page;mso-wrap-distance-bottom:0pt;mso-wrap-distance-top:0pt;z-index:-251584512;mso-width-relative:page;mso-height-relative:page;" coordorigin="6851,243" coordsize="262,219">
            <o:lock v:ext="edit"/>
            <v:shape id="_x0000_s1029" o:spid="_x0000_s1029" style="position:absolute;left:6852;top:244;height:213;width:84;" fillcolor="#000000" filled="t" stroked="f" coordorigin="6852,244" coordsize="84,213" path="m6936,454l6856,454,6856,457,6936,457,6936,454xm6920,452l6872,452,6866,454,6926,454,6920,452xm6908,269l6875,269,6881,275,6881,277,6883,283,6883,442,6881,444,6881,448,6877,450,6875,452,6916,452,6912,450,6910,448,6910,444,6908,440,6908,269xm6908,244l6903,244,6852,269,6854,273,6862,269,6908,269,6908,244xe">
              <v:path arrowok="t"/>
              <v:fill on="t" focussize="0,0"/>
              <v:stroke on="f"/>
              <v:imagedata o:title=""/>
              <o:lock v:ext="edit"/>
            </v:shape>
            <v:shape id="_x0000_s1030" o:spid="_x0000_s1030" style="position:absolute;left:6852;top:244;height:213;width:84;" filled="f" stroked="t" coordorigin="6852,244" coordsize="84,213" path="m6852,269l6903,244,6908,244,6908,421,6908,432,6908,440,6910,444,6910,448,6912,450,6916,452,6920,452,6926,454,6936,454,6936,457,6856,457,6856,454,6866,454,6872,452,6875,452,6877,450,6881,448,6881,444,6883,442,6883,434,6883,421,6883,306,6883,290,6883,283,6881,277,6881,275,6879,273,6877,271,6875,269,6874,269,6872,269,6868,269,6862,269,6854,273,6852,269xe">
              <v:path arrowok="t"/>
              <v:fill on="f" focussize="0,0"/>
              <v:stroke weight="0.1pt" color="#000000"/>
              <v:imagedata o:title=""/>
              <o:lock v:ext="edit"/>
            </v:shape>
            <v:shape id="_x0000_s1031" o:spid="_x0000_s1031" o:spt="75" type="#_x0000_t75" style="position:absolute;left:6989;top:243;height:219;width:124;" filled="f" stroked="f" coordsize="21600,21600">
              <v:path/>
              <v:fill on="f" focussize="0,0"/>
              <v:stroke on="f"/>
              <v:imagedata r:id="rId44" o:title=""/>
              <o:lock v:ext="edit" aspectratio="t"/>
            </v:shape>
            <w10:wrap type="topAndBottom"/>
          </v:group>
        </w:pict>
      </w:r>
      <w:r>
        <w:drawing>
          <wp:anchor distT="0" distB="0" distL="0" distR="0" simplePos="0" relativeHeight="251660288" behindDoc="0" locked="0" layoutInCell="1" allowOverlap="1">
            <wp:simplePos x="0" y="0"/>
            <wp:positionH relativeFrom="page">
              <wp:posOffset>4593590</wp:posOffset>
            </wp:positionH>
            <wp:positionV relativeFrom="paragraph">
              <wp:posOffset>133350</wp:posOffset>
            </wp:positionV>
            <wp:extent cx="161290" cy="180975"/>
            <wp:effectExtent l="0" t="0" r="0" b="0"/>
            <wp:wrapTopAndBottom/>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5.png"/>
                    <pic:cNvPicPr>
                      <a:picLocks noChangeAspect="1"/>
                    </pic:cNvPicPr>
                  </pic:nvPicPr>
                  <pic:blipFill>
                    <a:blip r:embed="rId45" cstate="print"/>
                    <a:stretch>
                      <a:fillRect/>
                    </a:stretch>
                  </pic:blipFill>
                  <pic:spPr>
                    <a:xfrm>
                      <a:off x="0" y="0"/>
                      <a:ext cx="161150" cy="180975"/>
                    </a:xfrm>
                    <a:prstGeom prst="rect">
                      <a:avLst/>
                    </a:prstGeom>
                  </pic:spPr>
                </pic:pic>
              </a:graphicData>
            </a:graphic>
          </wp:anchor>
        </w:drawing>
      </w:r>
    </w:p>
    <w:p>
      <w:pPr>
        <w:pStyle w:val="7"/>
        <w:spacing w:before="5"/>
        <w:rPr>
          <w:rFonts w:ascii="Times New Roman"/>
          <w:sz w:val="8"/>
        </w:rPr>
      </w:pPr>
    </w:p>
    <w:p>
      <w:pPr>
        <w:tabs>
          <w:tab w:val="left" w:pos="4336"/>
          <w:tab w:val="left" w:pos="5054"/>
        </w:tabs>
        <w:spacing w:line="240" w:lineRule="auto"/>
        <w:ind w:left="195" w:right="0" w:firstLine="0"/>
        <w:rPr>
          <w:rFonts w:ascii="Times New Roman"/>
          <w:sz w:val="20"/>
        </w:rPr>
      </w:pPr>
      <w:r>
        <w:rPr>
          <w:rFonts w:ascii="Times New Roman"/>
          <w:position w:val="19"/>
          <w:sz w:val="20"/>
        </w:rPr>
        <w:pict>
          <v:group id="_x0000_s1032" o:spid="_x0000_s1032" o:spt="203" style="height:1.35pt;width:193.2pt;" coordsize="3864,27">
            <o:lock v:ext="edit"/>
            <v:line id="_x0000_s1033" o:spid="_x0000_s1033" o:spt="20" style="position:absolute;left:0;top:14;height:0;width:3864;" stroked="t" coordsize="21600,21600">
              <v:path arrowok="t"/>
              <v:fill focussize="0,0"/>
              <v:stroke weight="1.35pt" color="#E23B20"/>
              <v:imagedata o:title=""/>
              <o:lock v:ext="edit"/>
            </v:line>
            <w10:wrap type="none"/>
            <w10:anchorlock/>
          </v:group>
        </w:pict>
      </w:r>
      <w:r>
        <w:rPr>
          <w:rFonts w:ascii="Times New Roman"/>
          <w:position w:val="19"/>
          <w:sz w:val="20"/>
        </w:rPr>
        <w:tab/>
      </w:r>
      <w:r>
        <w:rPr>
          <w:rFonts w:ascii="Times New Roman"/>
          <w:sz w:val="20"/>
        </w:rPr>
        <w:pict>
          <v:group id="_x0000_s1034" o:spid="_x0000_s1034" o:spt="203" style="height:19.65pt;width:23.3pt;" coordsize="466,393">
            <o:lock v:ext="edit"/>
            <v:shape id="_x0000_s1035" o:spid="_x0000_s1035" style="position:absolute;left:0;top:0;height:393;width:466;" fillcolor="#E23B20" filled="t" stroked="f" coordsize="466,393" path="m466,149l0,149,142,245,91,393,233,305,345,305,324,245,466,149xm345,305l233,305,375,393,345,305xm233,0l176,149,290,149,233,0xe">
              <v:path arrowok="t"/>
              <v:fill on="t" focussize="0,0"/>
              <v:stroke on="f"/>
              <v:imagedata o:title=""/>
              <o:lock v:ext="edit"/>
            </v:shape>
            <w10:wrap type="none"/>
            <w10:anchorlock/>
          </v:group>
        </w:pict>
      </w:r>
      <w:r>
        <w:rPr>
          <w:rFonts w:ascii="Times New Roman"/>
          <w:sz w:val="20"/>
        </w:rPr>
        <w:tab/>
      </w:r>
      <w:r>
        <w:rPr>
          <w:rFonts w:ascii="Times New Roman"/>
          <w:position w:val="19"/>
          <w:sz w:val="20"/>
        </w:rPr>
        <w:pict>
          <v:group id="_x0000_s1036" o:spid="_x0000_s1036" o:spt="203" style="height:1.35pt;width:193.25pt;" coordsize="3865,27">
            <o:lock v:ext="edit"/>
            <v:line id="_x0000_s1037" o:spid="_x0000_s1037" o:spt="20" style="position:absolute;left:0;top:14;height:0;width:3865;" stroked="t" coordsize="21600,21600">
              <v:path arrowok="t"/>
              <v:fill focussize="0,0"/>
              <v:stroke weight="1.35pt" color="#E23B20"/>
              <v:imagedata o:title=""/>
              <o:lock v:ext="edit"/>
            </v:line>
            <w10:wrap type="none"/>
            <w10:anchorlock/>
          </v:group>
        </w:pict>
      </w:r>
    </w:p>
    <w:p>
      <w:pPr>
        <w:pStyle w:val="7"/>
        <w:rPr>
          <w:rFonts w:ascii="Times New Roman"/>
          <w:sz w:val="20"/>
        </w:rPr>
      </w:pPr>
    </w:p>
    <w:p>
      <w:pPr>
        <w:pStyle w:val="7"/>
        <w:rPr>
          <w:rFonts w:ascii="Times New Roman"/>
          <w:sz w:val="20"/>
        </w:rPr>
      </w:pPr>
    </w:p>
    <w:p>
      <w:pPr>
        <w:pStyle w:val="7"/>
        <w:rPr>
          <w:rFonts w:ascii="Times New Roman"/>
          <w:sz w:val="18"/>
        </w:rPr>
      </w:pPr>
      <w:r>
        <w:drawing>
          <wp:anchor distT="0" distB="0" distL="0" distR="0" simplePos="0" relativeHeight="251660288" behindDoc="0" locked="0" layoutInCell="1" allowOverlap="1">
            <wp:simplePos x="0" y="0"/>
            <wp:positionH relativeFrom="page">
              <wp:posOffset>1928495</wp:posOffset>
            </wp:positionH>
            <wp:positionV relativeFrom="paragraph">
              <wp:posOffset>156210</wp:posOffset>
            </wp:positionV>
            <wp:extent cx="3672205" cy="257175"/>
            <wp:effectExtent l="0" t="0" r="0" b="0"/>
            <wp:wrapTopAndBottom/>
            <wp:docPr id="9" name="imag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6.png"/>
                    <pic:cNvPicPr>
                      <a:picLocks noChangeAspect="1"/>
                    </pic:cNvPicPr>
                  </pic:nvPicPr>
                  <pic:blipFill>
                    <a:blip r:embed="rId46" cstate="print"/>
                    <a:stretch>
                      <a:fillRect/>
                    </a:stretch>
                  </pic:blipFill>
                  <pic:spPr>
                    <a:xfrm>
                      <a:off x="0" y="0"/>
                      <a:ext cx="3672132" cy="257175"/>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1587500</wp:posOffset>
            </wp:positionH>
            <wp:positionV relativeFrom="paragraph">
              <wp:posOffset>556260</wp:posOffset>
            </wp:positionV>
            <wp:extent cx="4366260" cy="261620"/>
            <wp:effectExtent l="0" t="0" r="0" b="0"/>
            <wp:wrapTopAndBottom/>
            <wp:docPr id="11"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7.png"/>
                    <pic:cNvPicPr>
                      <a:picLocks noChangeAspect="1"/>
                    </pic:cNvPicPr>
                  </pic:nvPicPr>
                  <pic:blipFill>
                    <a:blip r:embed="rId47" cstate="print"/>
                    <a:stretch>
                      <a:fillRect/>
                    </a:stretch>
                  </pic:blipFill>
                  <pic:spPr>
                    <a:xfrm>
                      <a:off x="0" y="0"/>
                      <a:ext cx="4366257" cy="261937"/>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2123440</wp:posOffset>
            </wp:positionH>
            <wp:positionV relativeFrom="paragraph">
              <wp:posOffset>955675</wp:posOffset>
            </wp:positionV>
            <wp:extent cx="3302000" cy="261620"/>
            <wp:effectExtent l="0" t="0" r="0" b="0"/>
            <wp:wrapTopAndBottom/>
            <wp:docPr id="13"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8.png"/>
                    <pic:cNvPicPr>
                      <a:picLocks noChangeAspect="1"/>
                    </pic:cNvPicPr>
                  </pic:nvPicPr>
                  <pic:blipFill>
                    <a:blip r:embed="rId48" cstate="print"/>
                    <a:stretch>
                      <a:fillRect/>
                    </a:stretch>
                  </pic:blipFill>
                  <pic:spPr>
                    <a:xfrm>
                      <a:off x="0" y="0"/>
                      <a:ext cx="3301741" cy="261937"/>
                    </a:xfrm>
                    <a:prstGeom prst="rect">
                      <a:avLst/>
                    </a:prstGeom>
                  </pic:spPr>
                </pic:pic>
              </a:graphicData>
            </a:graphic>
          </wp:anchor>
        </w:drawing>
      </w:r>
    </w:p>
    <w:p>
      <w:pPr>
        <w:pStyle w:val="7"/>
        <w:spacing w:before="7"/>
        <w:rPr>
          <w:rFonts w:ascii="Times New Roman"/>
          <w:sz w:val="13"/>
        </w:rPr>
      </w:pPr>
    </w:p>
    <w:p>
      <w:pPr>
        <w:pStyle w:val="7"/>
        <w:spacing w:before="10"/>
        <w:rPr>
          <w:rFonts w:ascii="Times New Roman"/>
          <w:sz w:val="12"/>
        </w:rPr>
      </w:pPr>
    </w:p>
    <w:p>
      <w:pPr>
        <w:pStyle w:val="7"/>
        <w:rPr>
          <w:rFonts w:ascii="Times New Roman"/>
          <w:sz w:val="20"/>
        </w:rPr>
      </w:pPr>
    </w:p>
    <w:p>
      <w:pPr>
        <w:pStyle w:val="7"/>
        <w:rPr>
          <w:rFonts w:ascii="Times New Roman"/>
          <w:sz w:val="20"/>
        </w:rPr>
      </w:pPr>
    </w:p>
    <w:p>
      <w:pPr>
        <w:pStyle w:val="7"/>
        <w:spacing w:before="6"/>
        <w:rPr>
          <w:rFonts w:ascii="Times New Roman"/>
          <w:sz w:val="19"/>
        </w:rPr>
      </w:pPr>
      <w:r>
        <w:drawing>
          <wp:anchor distT="0" distB="0" distL="0" distR="0" simplePos="0" relativeHeight="251660288" behindDoc="0" locked="0" layoutInCell="1" allowOverlap="1">
            <wp:simplePos x="0" y="0"/>
            <wp:positionH relativeFrom="page">
              <wp:posOffset>1019175</wp:posOffset>
            </wp:positionH>
            <wp:positionV relativeFrom="paragraph">
              <wp:posOffset>167005</wp:posOffset>
            </wp:positionV>
            <wp:extent cx="1833880" cy="191135"/>
            <wp:effectExtent l="0" t="0" r="0" b="0"/>
            <wp:wrapTopAndBottom/>
            <wp:docPr id="15"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9.png"/>
                    <pic:cNvPicPr>
                      <a:picLocks noChangeAspect="1"/>
                    </pic:cNvPicPr>
                  </pic:nvPicPr>
                  <pic:blipFill>
                    <a:blip r:embed="rId49" cstate="print"/>
                    <a:stretch>
                      <a:fillRect/>
                    </a:stretch>
                  </pic:blipFill>
                  <pic:spPr>
                    <a:xfrm>
                      <a:off x="0" y="0"/>
                      <a:ext cx="1833630" cy="191357"/>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1421130</wp:posOffset>
            </wp:positionH>
            <wp:positionV relativeFrom="paragraph">
              <wp:posOffset>526415</wp:posOffset>
            </wp:positionV>
            <wp:extent cx="5121275" cy="194310"/>
            <wp:effectExtent l="0" t="0" r="0" b="0"/>
            <wp:wrapTopAndBottom/>
            <wp:docPr id="17"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0.png"/>
                    <pic:cNvPicPr>
                      <a:picLocks noChangeAspect="1"/>
                    </pic:cNvPicPr>
                  </pic:nvPicPr>
                  <pic:blipFill>
                    <a:blip r:embed="rId50" cstate="print"/>
                    <a:stretch>
                      <a:fillRect/>
                    </a:stretch>
                  </pic:blipFill>
                  <pic:spPr>
                    <a:xfrm>
                      <a:off x="0" y="0"/>
                      <a:ext cx="5121501" cy="194310"/>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1019810</wp:posOffset>
            </wp:positionH>
            <wp:positionV relativeFrom="paragraph">
              <wp:posOffset>886460</wp:posOffset>
            </wp:positionV>
            <wp:extent cx="753110" cy="191135"/>
            <wp:effectExtent l="0" t="0" r="0" b="0"/>
            <wp:wrapTopAndBottom/>
            <wp:docPr id="19"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1.png"/>
                    <pic:cNvPicPr>
                      <a:picLocks noChangeAspect="1"/>
                    </pic:cNvPicPr>
                  </pic:nvPicPr>
                  <pic:blipFill>
                    <a:blip r:embed="rId51" cstate="print"/>
                    <a:stretch>
                      <a:fillRect/>
                    </a:stretch>
                  </pic:blipFill>
                  <pic:spPr>
                    <a:xfrm>
                      <a:off x="0" y="0"/>
                      <a:ext cx="752798" cy="191357"/>
                    </a:xfrm>
                    <a:prstGeom prst="rect">
                      <a:avLst/>
                    </a:prstGeom>
                  </pic:spPr>
                </pic:pic>
              </a:graphicData>
            </a:graphic>
          </wp:anchor>
        </w:drawing>
      </w:r>
      <w:r>
        <w:drawing>
          <wp:anchor distT="0" distB="0" distL="0" distR="0" simplePos="0" relativeHeight="251660288" behindDoc="0" locked="0" layoutInCell="1" allowOverlap="1">
            <wp:simplePos x="0" y="0"/>
            <wp:positionH relativeFrom="page">
              <wp:posOffset>1841500</wp:posOffset>
            </wp:positionH>
            <wp:positionV relativeFrom="paragraph">
              <wp:posOffset>886460</wp:posOffset>
            </wp:positionV>
            <wp:extent cx="3519805" cy="194945"/>
            <wp:effectExtent l="0" t="0" r="0" b="0"/>
            <wp:wrapTopAndBottom/>
            <wp:docPr id="21"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12.png"/>
                    <pic:cNvPicPr>
                      <a:picLocks noChangeAspect="1"/>
                    </pic:cNvPicPr>
                  </pic:nvPicPr>
                  <pic:blipFill>
                    <a:blip r:embed="rId52" cstate="print"/>
                    <a:stretch>
                      <a:fillRect/>
                    </a:stretch>
                  </pic:blipFill>
                  <pic:spPr>
                    <a:xfrm>
                      <a:off x="0" y="0"/>
                      <a:ext cx="3519780" cy="195262"/>
                    </a:xfrm>
                    <a:prstGeom prst="rect">
                      <a:avLst/>
                    </a:prstGeom>
                  </pic:spPr>
                </pic:pic>
              </a:graphicData>
            </a:graphic>
          </wp:anchor>
        </w:drawing>
      </w:r>
    </w:p>
    <w:p>
      <w:pPr>
        <w:pStyle w:val="7"/>
        <w:spacing w:before="1"/>
        <w:rPr>
          <w:rFonts w:ascii="Times New Roman"/>
          <w:sz w:val="17"/>
        </w:rPr>
      </w:pPr>
    </w:p>
    <w:p>
      <w:pPr>
        <w:pStyle w:val="7"/>
        <w:spacing w:before="9"/>
        <w:rPr>
          <w:rFonts w:ascii="Times New Roman"/>
          <w:sz w:val="16"/>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2"/>
        </w:rPr>
      </w:pPr>
      <w:r>
        <w:pict>
          <v:group id="_x0000_s1038" o:spid="_x0000_s1038" o:spt="203" style="position:absolute;left:0pt;margin-left:233.1pt;margin-top:14.6pt;height:118pt;width:216.3pt;mso-position-horizontal-relative:page;mso-wrap-distance-bottom:0pt;mso-wrap-distance-top:0pt;z-index:-251583488;mso-width-relative:page;mso-height-relative:page;" coordorigin="4662,292" coordsize="4326,2360">
            <o:lock v:ext="edit"/>
            <v:shape id="_x0000_s1039" o:spid="_x0000_s1039" o:spt="75" type="#_x0000_t75" style="position:absolute;left:5505;top:292;height:2360;width:2365;" filled="f" stroked="f" coordsize="21600,21600">
              <v:path/>
              <v:fill on="f" focussize="0,0"/>
              <v:stroke on="f"/>
              <v:imagedata r:id="rId53" o:title=""/>
              <o:lock v:ext="edit" aspectratio="t"/>
            </v:shape>
            <v:shape id="_x0000_s1040" o:spid="_x0000_s1040" o:spt="75" type="#_x0000_t75" style="position:absolute;left:4662;top:1240;height:301;width:4326;" filled="f" stroked="f" coordsize="21600,21600">
              <v:path/>
              <v:fill on="f" focussize="0,0"/>
              <v:stroke on="f"/>
              <v:imagedata r:id="rId54" o:title=""/>
              <o:lock v:ext="edit" aspectratio="t"/>
            </v:shape>
            <v:shape id="_x0000_s1041" o:spid="_x0000_s1041" o:spt="75" type="#_x0000_t75" style="position:absolute;left:5491;top:1853;height:220;width:588;" filled="f" stroked="f" coordsize="21600,21600">
              <v:path/>
              <v:fill on="f" focussize="0,0"/>
              <v:stroke on="f"/>
              <v:imagedata r:id="rId55" o:title=""/>
              <o:lock v:ext="edit" aspectratio="t"/>
            </v:shape>
            <v:shape id="_x0000_s1042" o:spid="_x0000_s1042" o:spt="75" type="#_x0000_t75" style="position:absolute;left:6209;top:1807;height:297;width:273;" filled="f" stroked="f" coordsize="21600,21600">
              <v:path/>
              <v:fill on="f" focussize="0,0"/>
              <v:stroke on="f"/>
              <v:imagedata r:id="rId56" o:title=""/>
              <o:lock v:ext="edit" aspectratio="t"/>
            </v:shape>
            <v:shape id="_x0000_s1043" o:spid="_x0000_s1043" o:spt="75" type="#_x0000_t75" style="position:absolute;left:6595;top:1853;height:220;width:118;" filled="f" stroked="f" coordsize="21600,21600">
              <v:path/>
              <v:fill on="f" focussize="0,0"/>
              <v:stroke on="f"/>
              <v:imagedata r:id="rId57" o:title=""/>
              <o:lock v:ext="edit" aspectratio="t"/>
            </v:shape>
            <v:shape id="_x0000_s1044" o:spid="_x0000_s1044" o:spt="75" type="#_x0000_t75" style="position:absolute;left:6847;top:1818;height:282;width:204;" filled="f" stroked="f" coordsize="21600,21600">
              <v:path/>
              <v:fill on="f" focussize="0,0"/>
              <v:stroke on="f"/>
              <v:imagedata r:id="rId58" o:title=""/>
              <o:lock v:ext="edit" aspectratio="t"/>
            </v:shape>
            <v:shape id="_x0000_s1045" o:spid="_x0000_s1045" style="position:absolute;left:7248;top:1854;height:214;width:84;" fillcolor="#000000" filled="t" stroked="f" coordorigin="7248,1855" coordsize="84,214" path="m7332,2065l7252,2065,7252,2069,7332,2069,7332,2065xm7316,2063l7268,2063,7262,2065,7322,2065,7316,2063xm7304,1880l7271,1880,7277,1886,7277,1888,7279,1894,7279,2053,7277,2055,7277,2059,7273,2061,7271,2063,7312,2063,7308,2061,7306,2059,7306,2055,7304,2051,7304,1880xm7304,1855l7299,1855,7248,1880,7250,1884,7258,1880,7304,1880,7304,1855xe">
              <v:path arrowok="t"/>
              <v:fill on="t" focussize="0,0"/>
              <v:stroke on="f"/>
              <v:imagedata o:title=""/>
              <o:lock v:ext="edit"/>
            </v:shape>
            <v:shape id="_x0000_s1046" o:spid="_x0000_s1046" style="position:absolute;left:7248;top:1854;height:214;width:84;" filled="f" stroked="t" coordorigin="7248,1855" coordsize="84,214" path="m7248,1880l7299,1855,7304,1855,7304,2032,7304,2043,7304,2051,7306,2055,7306,2059,7308,2061,7312,2063,7316,2063,7322,2065,7332,2065,7332,2069,7252,2069,7252,2065,7262,2065,7268,2063,7271,2063,7273,2061,7277,2059,7277,2055,7279,2053,7279,2045,7279,2032,7279,1917,7279,1902,7279,1894,7277,1888,7277,1886,7275,1884,7273,1882,7271,1880,7269,1880,7268,1880,7264,1880,7258,1880,7250,1884,7248,1880xe">
              <v:path arrowok="t"/>
              <v:fill on="f" focussize="0,0"/>
              <v:stroke weight="0.1pt" color="#000000"/>
              <v:imagedata o:title=""/>
              <o:lock v:ext="edit"/>
            </v:shape>
            <v:shape id="_x0000_s1047" o:spid="_x0000_s1047" o:spt="75" type="#_x0000_t75" style="position:absolute;left:7379;top:1857;height:216;width:132;" filled="f" stroked="f" coordsize="21600,21600">
              <v:path/>
              <v:fill on="f" focussize="0,0"/>
              <v:stroke on="f"/>
              <v:imagedata r:id="rId59" o:title=""/>
              <o:lock v:ext="edit" aspectratio="t"/>
            </v:shape>
            <v:shape id="_x0000_s1048" o:spid="_x0000_s1048" o:spt="75" type="#_x0000_t75" style="position:absolute;left:7692;top:1843;height:231;width:143;" filled="f" stroked="f" coordsize="21600,21600">
              <v:path/>
              <v:fill on="f" focussize="0,0"/>
              <v:stroke on="f"/>
              <v:imagedata r:id="rId60" o:title=""/>
              <o:lock v:ext="edit" aspectratio="t"/>
            </v:shape>
            <w10:wrap type="topAndBottom"/>
          </v:group>
        </w:pict>
      </w:r>
    </w:p>
    <w:p>
      <w:pPr>
        <w:spacing w:after="0"/>
        <w:rPr>
          <w:rFonts w:ascii="Times New Roman"/>
          <w:sz w:val="22"/>
        </w:rPr>
        <w:sectPr>
          <w:footerReference r:id="rId5" w:type="default"/>
          <w:footerReference r:id="rId6" w:type="even"/>
          <w:type w:val="continuous"/>
          <w:pgSz w:w="11900" w:h="16840"/>
          <w:pgMar w:top="1600" w:right="1360" w:bottom="1300" w:left="1380" w:header="720" w:footer="1213" w:gutter="0"/>
          <w:pgNumType w:start="1"/>
          <w:cols w:space="720" w:num="1"/>
        </w:sect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7"/>
        <w:rPr>
          <w:rFonts w:ascii="Times New Roman"/>
          <w:sz w:val="23"/>
        </w:rPr>
      </w:pPr>
    </w:p>
    <w:p>
      <w:pPr>
        <w:pStyle w:val="4"/>
        <w:spacing w:line="663" w:lineRule="exact"/>
        <w:ind w:right="4"/>
        <w:jc w:val="center"/>
      </w:pPr>
      <w:r>
        <w:t>黑龙江省普通高等学校发展党员工作规程</w:t>
      </w:r>
    </w:p>
    <w:p>
      <w:pPr>
        <w:spacing w:before="0" w:line="689" w:lineRule="exact"/>
        <w:ind w:left="0" w:right="1" w:firstLine="0"/>
        <w:jc w:val="center"/>
        <w:rPr>
          <w:rFonts w:hint="eastAsia" w:ascii="方正小标宋简体" w:eastAsia="方正小标宋简体"/>
          <w:sz w:val="44"/>
        </w:rPr>
      </w:pPr>
      <w:r>
        <w:rPr>
          <w:rFonts w:hint="eastAsia" w:ascii="方正小标宋简体" w:eastAsia="方正小标宋简体"/>
          <w:sz w:val="44"/>
        </w:rPr>
        <w:t>（试行）</w:t>
      </w:r>
    </w:p>
    <w:p>
      <w:pPr>
        <w:pStyle w:val="7"/>
        <w:tabs>
          <w:tab w:val="left" w:pos="5492"/>
        </w:tabs>
        <w:spacing w:before="442" w:line="750" w:lineRule="atLeast"/>
        <w:ind w:left="1890" w:right="3891" w:firstLine="2001"/>
        <w:rPr>
          <w:rFonts w:hint="eastAsia" w:ascii="黑体" w:eastAsia="黑体"/>
        </w:rPr>
      </w:pPr>
      <w:r>
        <w:rPr>
          <w:rFonts w:hint="eastAsia" w:ascii="黑体" w:eastAsia="黑体"/>
        </w:rPr>
        <w:t>第一阶段</w:t>
      </w:r>
      <w:r>
        <w:rPr>
          <w:rFonts w:hint="eastAsia" w:ascii="黑体" w:eastAsia="黑体"/>
        </w:rPr>
        <w:tab/>
      </w:r>
      <w:r>
        <w:rPr>
          <w:rFonts w:hint="eastAsia" w:ascii="黑体" w:eastAsia="黑体"/>
        </w:rPr>
        <w:t>申请入</w:t>
      </w:r>
      <w:r>
        <w:rPr>
          <w:rFonts w:hint="eastAsia" w:ascii="黑体" w:eastAsia="黑体"/>
          <w:spacing w:val="-16"/>
        </w:rPr>
        <w:t>党</w:t>
      </w:r>
      <w:r>
        <w:rPr>
          <w:rFonts w:hint="eastAsia" w:ascii="黑体" w:eastAsia="黑体"/>
        </w:rPr>
        <w:t>一、宣传教育引导党外师生</w:t>
      </w:r>
    </w:p>
    <w:p>
      <w:pPr>
        <w:pStyle w:val="7"/>
        <w:spacing w:before="196" w:line="350" w:lineRule="auto"/>
        <w:ind w:left="1249" w:right="1248" w:firstLine="640"/>
        <w:jc w:val="both"/>
      </w:pPr>
      <w:r>
        <w:rPr>
          <w:spacing w:val="-8"/>
        </w:rPr>
        <w:t>高校各级党组织应通过深入细致的思想政治工作，提高</w:t>
      </w:r>
      <w:r>
        <w:rPr>
          <w:spacing w:val="-15"/>
        </w:rPr>
        <w:t>党外师生对党的认识，不断扩大入党积极分子队伍。对于大</w:t>
      </w:r>
      <w:r>
        <w:rPr>
          <w:spacing w:val="-16"/>
        </w:rPr>
        <w:t>学生，应坚持早教育、早发现、早培养，通过新生入学第一</w:t>
      </w:r>
      <w:r>
        <w:rPr>
          <w:spacing w:val="-14"/>
        </w:rPr>
        <w:t>课、军训、主题团日和重要节日纪念活动等载体，以及在班</w:t>
      </w:r>
      <w:r>
        <w:rPr>
          <w:spacing w:val="-18"/>
        </w:rPr>
        <w:t>级建立党章学习小组等方式，在他们特别是新生中积极宣传</w:t>
      </w:r>
      <w:r>
        <w:rPr>
          <w:spacing w:val="-19"/>
        </w:rPr>
        <w:t>党的政治主张、开展党史和党的基本知识教育，引导他们积极向党组织靠拢。</w:t>
      </w:r>
    </w:p>
    <w:p>
      <w:pPr>
        <w:pStyle w:val="7"/>
        <w:spacing w:before="10"/>
        <w:ind w:left="1890"/>
        <w:rPr>
          <w:rFonts w:hint="eastAsia" w:ascii="黑体" w:eastAsia="黑体"/>
        </w:rPr>
      </w:pPr>
      <w:r>
        <w:rPr>
          <w:rFonts w:hint="eastAsia" w:ascii="黑体" w:eastAsia="黑体"/>
          <w:spacing w:val="-2"/>
        </w:rPr>
        <w:t>二、递交入党申请书</w:t>
      </w:r>
    </w:p>
    <w:p>
      <w:pPr>
        <w:pStyle w:val="7"/>
        <w:spacing w:before="190" w:line="350" w:lineRule="auto"/>
        <w:ind w:left="1249" w:right="1086" w:firstLine="640"/>
      </w:pPr>
      <w:r>
        <w:rPr>
          <w:spacing w:val="-13"/>
        </w:rPr>
        <w:t>收到入党申请书后，党支部应指定专人按照“两审一建</w:t>
      </w:r>
      <w:r>
        <w:rPr>
          <w:spacing w:val="-20"/>
        </w:rPr>
        <w:t>档”的步骤开展工作，即：审查递交程序、审看入党申请书、</w:t>
      </w:r>
      <w:r>
        <w:t>建立发展党员工作档案。</w:t>
      </w:r>
    </w:p>
    <w:p>
      <w:pPr>
        <w:pStyle w:val="11"/>
        <w:numPr>
          <w:ilvl w:val="0"/>
          <w:numId w:val="1"/>
        </w:numPr>
        <w:tabs>
          <w:tab w:val="left" w:pos="2132"/>
        </w:tabs>
        <w:spacing w:before="4" w:after="0" w:line="350" w:lineRule="auto"/>
        <w:ind w:left="1249" w:right="1161" w:firstLine="640"/>
        <w:jc w:val="left"/>
        <w:rPr>
          <w:sz w:val="32"/>
        </w:rPr>
      </w:pPr>
      <w:r>
        <w:rPr>
          <w:rFonts w:hint="eastAsia" w:ascii="楷体_GB2312" w:eastAsia="楷体_GB2312"/>
          <w:b/>
          <w:sz w:val="32"/>
        </w:rPr>
        <w:t>审查递交程序。</w:t>
      </w:r>
      <w:r>
        <w:rPr>
          <w:spacing w:val="-2"/>
          <w:sz w:val="32"/>
        </w:rPr>
        <w:t>审查规则：入党申请人应当向工作、学习所在单位党组织提出申请。</w:t>
      </w:r>
    </w:p>
    <w:p>
      <w:pPr>
        <w:spacing w:after="0" w:line="350" w:lineRule="auto"/>
        <w:jc w:val="left"/>
        <w:rPr>
          <w:sz w:val="32"/>
        </w:rPr>
        <w:sectPr>
          <w:pgSz w:w="11910" w:h="16840"/>
          <w:pgMar w:top="1600" w:right="620" w:bottom="1400" w:left="620" w:header="0" w:footer="1106" w:gutter="0"/>
          <w:cols w:space="720" w:num="1"/>
        </w:sectPr>
      </w:pPr>
    </w:p>
    <w:p>
      <w:pPr>
        <w:pStyle w:val="7"/>
        <w:spacing w:before="3"/>
        <w:rPr>
          <w:sz w:val="15"/>
        </w:rPr>
      </w:pPr>
    </w:p>
    <w:p>
      <w:pPr>
        <w:pStyle w:val="11"/>
        <w:numPr>
          <w:ilvl w:val="0"/>
          <w:numId w:val="1"/>
        </w:numPr>
        <w:tabs>
          <w:tab w:val="left" w:pos="2133"/>
        </w:tabs>
        <w:spacing w:before="65" w:after="0" w:line="350" w:lineRule="auto"/>
        <w:ind w:left="1249" w:right="1085" w:firstLine="641"/>
        <w:jc w:val="left"/>
        <w:rPr>
          <w:sz w:val="32"/>
        </w:rPr>
      </w:pPr>
      <w:r>
        <w:rPr>
          <w:rFonts w:hint="eastAsia" w:ascii="楷体_GB2312" w:eastAsia="楷体_GB2312"/>
          <w:b/>
          <w:spacing w:val="4"/>
          <w:sz w:val="32"/>
        </w:rPr>
        <w:t>审看入党申请书。</w:t>
      </w:r>
      <w:r>
        <w:rPr>
          <w:spacing w:val="2"/>
          <w:sz w:val="32"/>
        </w:rPr>
        <w:t>审核重点：（</w:t>
      </w:r>
      <w:r>
        <w:rPr>
          <w:rFonts w:ascii="Times New Roman" w:eastAsia="Times New Roman"/>
          <w:spacing w:val="2"/>
          <w:sz w:val="32"/>
        </w:rPr>
        <w:t>1</w:t>
      </w:r>
      <w:r>
        <w:rPr>
          <w:spacing w:val="2"/>
          <w:sz w:val="32"/>
        </w:rPr>
        <w:t>）</w:t>
      </w:r>
      <w:r>
        <w:rPr>
          <w:spacing w:val="3"/>
          <w:sz w:val="32"/>
        </w:rPr>
        <w:t>入党申请人的年</w:t>
      </w:r>
      <w:r>
        <w:rPr>
          <w:sz w:val="32"/>
        </w:rPr>
        <w:t>龄、国籍等是否符合申请入党条件。（</w:t>
      </w:r>
      <w:r>
        <w:rPr>
          <w:rFonts w:ascii="Times New Roman" w:eastAsia="Times New Roman"/>
          <w:sz w:val="32"/>
        </w:rPr>
        <w:t>2</w:t>
      </w:r>
      <w:r>
        <w:rPr>
          <w:sz w:val="32"/>
        </w:rPr>
        <w:t>）入党申请书是否</w:t>
      </w:r>
      <w:r>
        <w:rPr>
          <w:spacing w:val="-14"/>
          <w:sz w:val="32"/>
        </w:rPr>
        <w:t>包括以下基本内容：为什么入党，即入党申请人对党的认识</w:t>
      </w:r>
      <w:r>
        <w:rPr>
          <w:spacing w:val="-17"/>
          <w:sz w:val="32"/>
        </w:rPr>
        <w:t>和入党动机；入党申请人的政治信念、成长经历和思想、工</w:t>
      </w:r>
      <w:r>
        <w:rPr>
          <w:spacing w:val="-26"/>
          <w:sz w:val="32"/>
        </w:rPr>
        <w:t>作、学习、作风等方面的情况；对待入党的态度和决心。</w:t>
      </w:r>
      <w:r>
        <w:rPr>
          <w:sz w:val="32"/>
        </w:rPr>
        <w:t>（</w:t>
      </w:r>
      <w:r>
        <w:rPr>
          <w:rFonts w:ascii="Times New Roman" w:eastAsia="Times New Roman"/>
          <w:sz w:val="32"/>
        </w:rPr>
        <w:t>3</w:t>
      </w:r>
      <w:r>
        <w:rPr>
          <w:sz w:val="32"/>
        </w:rPr>
        <w:t xml:space="preserve">） </w:t>
      </w:r>
      <w:r>
        <w:rPr>
          <w:spacing w:val="-10"/>
          <w:sz w:val="32"/>
        </w:rPr>
        <w:t>入党申请人是否在申请书上亲笔签名。因特殊原因，不能亲笔签名的，应有情况说明。</w:t>
      </w:r>
    </w:p>
    <w:p>
      <w:pPr>
        <w:pStyle w:val="11"/>
        <w:numPr>
          <w:ilvl w:val="0"/>
          <w:numId w:val="1"/>
        </w:numPr>
        <w:tabs>
          <w:tab w:val="left" w:pos="2131"/>
        </w:tabs>
        <w:spacing w:before="10" w:after="0" w:line="350" w:lineRule="auto"/>
        <w:ind w:left="1249" w:right="1246" w:firstLine="640"/>
        <w:jc w:val="left"/>
        <w:rPr>
          <w:sz w:val="32"/>
        </w:rPr>
      </w:pPr>
      <w:r>
        <w:rPr>
          <w:rFonts w:hint="eastAsia" w:ascii="楷体_GB2312" w:eastAsia="楷体_GB2312"/>
          <w:b/>
          <w:spacing w:val="-4"/>
          <w:sz w:val="32"/>
        </w:rPr>
        <w:t>建立发展党员工作档案。</w:t>
      </w:r>
      <w:r>
        <w:rPr>
          <w:spacing w:val="-5"/>
          <w:sz w:val="32"/>
        </w:rPr>
        <w:t>经审核符合接收条件的，党支部应妥善保存入党申请书并建立发展党员工作档案。</w:t>
      </w:r>
    </w:p>
    <w:p>
      <w:pPr>
        <w:pStyle w:val="7"/>
        <w:spacing w:before="2"/>
        <w:ind w:left="1890"/>
        <w:rPr>
          <w:rFonts w:hint="eastAsia" w:ascii="黑体" w:eastAsia="黑体"/>
        </w:rPr>
      </w:pPr>
      <w:r>
        <w:rPr>
          <w:rFonts w:hint="eastAsia" w:ascii="黑体" w:eastAsia="黑体"/>
        </w:rPr>
        <w:t>三、党组织派人谈话</w:t>
      </w:r>
    </w:p>
    <w:p>
      <w:pPr>
        <w:pStyle w:val="7"/>
        <w:spacing w:before="190" w:line="350" w:lineRule="auto"/>
        <w:ind w:left="1249" w:right="1092" w:firstLine="640"/>
      </w:pPr>
      <w:r>
        <w:rPr>
          <w:spacing w:val="-9"/>
        </w:rPr>
        <w:t xml:space="preserve">党支部收到入党申请书 </w:t>
      </w:r>
      <w:r>
        <w:rPr>
          <w:rFonts w:ascii="Times New Roman" w:eastAsia="Times New Roman"/>
        </w:rPr>
        <w:t xml:space="preserve">1 </w:t>
      </w:r>
      <w:r>
        <w:t>个月内，一般由党支部书记、</w:t>
      </w:r>
      <w:r>
        <w:rPr>
          <w:spacing w:val="-20"/>
        </w:rPr>
        <w:t>副书记、组织委员，或由上级党组织指派院</w:t>
      </w:r>
      <w:r>
        <w:t>（系</w:t>
      </w:r>
      <w:r>
        <w:rPr>
          <w:spacing w:val="-99"/>
        </w:rPr>
        <w:t>）</w:t>
      </w:r>
      <w:r>
        <w:rPr>
          <w:spacing w:val="-27"/>
        </w:rPr>
        <w:t>级党委</w:t>
      </w:r>
      <w:r>
        <w:t>（党总支</w:t>
      </w:r>
      <w:r>
        <w:rPr>
          <w:spacing w:val="-53"/>
        </w:rPr>
        <w:t>）</w:t>
      </w:r>
      <w:r>
        <w:rPr>
          <w:spacing w:val="-11"/>
        </w:rPr>
        <w:t>委员、组织员同入党申请人谈话。对递交入党申请书</w:t>
      </w:r>
      <w:r>
        <w:rPr>
          <w:spacing w:val="-16"/>
        </w:rPr>
        <w:t>的大学生，谈话也可由党员辅导员、党员班主任、党员教师</w:t>
      </w:r>
      <w:r>
        <w:rPr>
          <w:spacing w:val="-13"/>
        </w:rPr>
        <w:t>负责。谈话结束后，谈话人应及时将谈话情况进行整理。</w:t>
      </w:r>
    </w:p>
    <w:p>
      <w:pPr>
        <w:pStyle w:val="7"/>
        <w:spacing w:before="7" w:line="350" w:lineRule="auto"/>
        <w:ind w:left="1249" w:right="1252" w:firstLine="640"/>
      </w:pPr>
      <w:r>
        <w:rPr>
          <w:spacing w:val="-13"/>
        </w:rPr>
        <w:t>对于条件合适的谈话人，可在后续培养中直接担任入党积极分子的培养联系人、入党介绍人。</w:t>
      </w:r>
    </w:p>
    <w:p>
      <w:pPr>
        <w:pStyle w:val="7"/>
        <w:spacing w:before="3"/>
        <w:ind w:left="1890"/>
      </w:pPr>
      <w:r>
        <w:t>谈话主要内容：（</w:t>
      </w:r>
      <w:r>
        <w:rPr>
          <w:rFonts w:ascii="Times New Roman" w:eastAsia="Times New Roman"/>
        </w:rPr>
        <w:t>1</w:t>
      </w:r>
      <w:r>
        <w:t>）谈对党的认识。（</w:t>
      </w:r>
      <w:r>
        <w:rPr>
          <w:rFonts w:ascii="Times New Roman" w:eastAsia="Times New Roman"/>
        </w:rPr>
        <w:t>2</w:t>
      </w:r>
      <w:r>
        <w:t>）谈入党动机。</w:t>
      </w:r>
    </w:p>
    <w:p>
      <w:pPr>
        <w:pStyle w:val="11"/>
        <w:numPr>
          <w:ilvl w:val="0"/>
          <w:numId w:val="2"/>
        </w:numPr>
        <w:tabs>
          <w:tab w:val="left" w:pos="2051"/>
        </w:tabs>
        <w:spacing w:before="190" w:after="0" w:line="350" w:lineRule="auto"/>
        <w:ind w:left="1249" w:right="1250" w:firstLine="0"/>
        <w:jc w:val="both"/>
        <w:rPr>
          <w:sz w:val="32"/>
        </w:rPr>
      </w:pPr>
      <w:r>
        <w:rPr>
          <w:spacing w:val="-6"/>
          <w:sz w:val="32"/>
        </w:rPr>
        <w:t>谈入党申请人的个人基本情况。</w:t>
      </w:r>
      <w:r>
        <w:rPr>
          <w:spacing w:val="-14"/>
          <w:sz w:val="32"/>
        </w:rPr>
        <w:t>（</w:t>
      </w:r>
      <w:r>
        <w:rPr>
          <w:rFonts w:ascii="Times New Roman" w:eastAsia="Times New Roman"/>
          <w:spacing w:val="-14"/>
          <w:sz w:val="32"/>
        </w:rPr>
        <w:t>4</w:t>
      </w:r>
      <w:r>
        <w:rPr>
          <w:spacing w:val="-14"/>
          <w:sz w:val="32"/>
        </w:rPr>
        <w:t>）</w:t>
      </w:r>
      <w:r>
        <w:rPr>
          <w:sz w:val="32"/>
        </w:rPr>
        <w:t>谈入党申请人</w:t>
      </w:r>
      <w:r>
        <w:rPr>
          <w:spacing w:val="-9"/>
          <w:sz w:val="32"/>
        </w:rPr>
        <w:t>的成长经历。</w:t>
      </w:r>
      <w:r>
        <w:rPr>
          <w:spacing w:val="-10"/>
          <w:sz w:val="32"/>
        </w:rPr>
        <w:t>（</w:t>
      </w:r>
      <w:r>
        <w:rPr>
          <w:rFonts w:ascii="Times New Roman" w:eastAsia="Times New Roman"/>
          <w:spacing w:val="-10"/>
          <w:sz w:val="32"/>
        </w:rPr>
        <w:t>5</w:t>
      </w:r>
      <w:r>
        <w:rPr>
          <w:spacing w:val="-10"/>
          <w:sz w:val="32"/>
        </w:rPr>
        <w:t>）</w:t>
      </w:r>
      <w:r>
        <w:rPr>
          <w:spacing w:val="-5"/>
          <w:sz w:val="32"/>
        </w:rPr>
        <w:t>谈入党申请人的家庭情况。</w:t>
      </w:r>
      <w:r>
        <w:rPr>
          <w:spacing w:val="-10"/>
          <w:sz w:val="32"/>
        </w:rPr>
        <w:t>（</w:t>
      </w:r>
      <w:r>
        <w:rPr>
          <w:rFonts w:ascii="Times New Roman" w:eastAsia="Times New Roman"/>
          <w:spacing w:val="-10"/>
          <w:sz w:val="32"/>
        </w:rPr>
        <w:t>6</w:t>
      </w:r>
      <w:r>
        <w:rPr>
          <w:spacing w:val="-10"/>
          <w:sz w:val="32"/>
        </w:rPr>
        <w:t>）</w:t>
      </w:r>
      <w:r>
        <w:rPr>
          <w:sz w:val="32"/>
        </w:rPr>
        <w:t>其他需</w:t>
      </w:r>
      <w:r>
        <w:rPr>
          <w:spacing w:val="-1"/>
          <w:sz w:val="32"/>
        </w:rPr>
        <w:t>要向党组织说明的问题。</w:t>
      </w:r>
      <w:r>
        <w:rPr>
          <w:sz w:val="32"/>
        </w:rPr>
        <w:t>（</w:t>
      </w:r>
      <w:r>
        <w:rPr>
          <w:rFonts w:ascii="Times New Roman" w:eastAsia="Times New Roman"/>
          <w:sz w:val="32"/>
        </w:rPr>
        <w:t>7</w:t>
      </w:r>
      <w:r>
        <w:rPr>
          <w:sz w:val="32"/>
        </w:rPr>
        <w:t>）对申请人追求政治进步给予肯定并提出期望。</w:t>
      </w:r>
    </w:p>
    <w:p>
      <w:pPr>
        <w:spacing w:after="0" w:line="350" w:lineRule="auto"/>
        <w:jc w:val="both"/>
        <w:rPr>
          <w:sz w:val="32"/>
        </w:rPr>
        <w:sectPr>
          <w:footerReference r:id="rId7" w:type="default"/>
          <w:footerReference r:id="rId8" w:type="even"/>
          <w:pgSz w:w="11910" w:h="16840"/>
          <w:pgMar w:top="1600" w:right="620" w:bottom="1400" w:left="620" w:header="0" w:footer="1213" w:gutter="0"/>
          <w:pgNumType w:start="3"/>
          <w:cols w:space="720" w:num="1"/>
        </w:sectPr>
      </w:pPr>
    </w:p>
    <w:p>
      <w:pPr>
        <w:pStyle w:val="7"/>
        <w:rPr>
          <w:sz w:val="16"/>
        </w:rPr>
      </w:pPr>
    </w:p>
    <w:p>
      <w:pPr>
        <w:pStyle w:val="7"/>
        <w:tabs>
          <w:tab w:val="left" w:pos="1599"/>
        </w:tabs>
        <w:spacing w:before="55"/>
        <w:ind w:right="2"/>
        <w:jc w:val="center"/>
        <w:rPr>
          <w:rFonts w:hint="eastAsia" w:ascii="黑体" w:eastAsia="黑体"/>
        </w:rPr>
      </w:pPr>
      <w:r>
        <w:rPr>
          <w:rFonts w:hint="eastAsia" w:ascii="黑体" w:eastAsia="黑体"/>
        </w:rPr>
        <w:t>第二阶段</w:t>
      </w:r>
      <w:r>
        <w:rPr>
          <w:rFonts w:hint="eastAsia" w:ascii="黑体" w:eastAsia="黑体"/>
        </w:rPr>
        <w:tab/>
      </w:r>
      <w:r>
        <w:rPr>
          <w:rFonts w:hint="eastAsia" w:ascii="黑体" w:eastAsia="黑体"/>
        </w:rPr>
        <w:t>入党积极分子的确定和培养教育</w:t>
      </w:r>
    </w:p>
    <w:p>
      <w:pPr>
        <w:pStyle w:val="7"/>
        <w:rPr>
          <w:rFonts w:ascii="黑体"/>
          <w:sz w:val="27"/>
        </w:rPr>
      </w:pPr>
    </w:p>
    <w:p>
      <w:pPr>
        <w:pStyle w:val="7"/>
        <w:ind w:left="1890"/>
        <w:rPr>
          <w:rFonts w:hint="eastAsia" w:ascii="黑体" w:eastAsia="黑体"/>
        </w:rPr>
      </w:pPr>
      <w:r>
        <w:rPr>
          <w:rFonts w:hint="eastAsia" w:ascii="黑体" w:eastAsia="黑体"/>
        </w:rPr>
        <w:t>四、推荐和确定入党积极分子</w:t>
      </w:r>
    </w:p>
    <w:p>
      <w:pPr>
        <w:pStyle w:val="7"/>
        <w:spacing w:before="190" w:line="350" w:lineRule="auto"/>
        <w:ind w:left="1249" w:right="1245" w:firstLine="640"/>
      </w:pPr>
      <w:r>
        <w:rPr>
          <w:spacing w:val="-12"/>
        </w:rPr>
        <w:t>推荐和确定程序是“双推一决定”，即：党员推荐、群</w:t>
      </w:r>
      <w:r>
        <w:t>团组织推优、党支部委员会研究决定。</w:t>
      </w:r>
    </w:p>
    <w:p>
      <w:pPr>
        <w:pStyle w:val="11"/>
        <w:numPr>
          <w:ilvl w:val="1"/>
          <w:numId w:val="2"/>
        </w:numPr>
        <w:tabs>
          <w:tab w:val="left" w:pos="2132"/>
        </w:tabs>
        <w:spacing w:before="3" w:after="0" w:line="350" w:lineRule="auto"/>
        <w:ind w:left="1249" w:right="1245" w:firstLine="640"/>
        <w:jc w:val="both"/>
        <w:rPr>
          <w:sz w:val="32"/>
        </w:rPr>
      </w:pPr>
      <w:r>
        <w:rPr>
          <w:rFonts w:hint="eastAsia" w:ascii="楷体_GB2312" w:eastAsia="楷体_GB2312"/>
          <w:b/>
          <w:spacing w:val="-6"/>
          <w:sz w:val="32"/>
        </w:rPr>
        <w:t>党员推荐。</w:t>
      </w:r>
      <w:r>
        <w:rPr>
          <w:spacing w:val="-6"/>
          <w:sz w:val="32"/>
        </w:rPr>
        <w:t>党支部全体党员，包括预备党员，可通过</w:t>
      </w:r>
      <w:r>
        <w:rPr>
          <w:spacing w:val="-14"/>
          <w:sz w:val="32"/>
        </w:rPr>
        <w:t>会议推荐、个别谈话推荐、党员联名推荐等方式推荐入党积</w:t>
      </w:r>
      <w:r>
        <w:rPr>
          <w:spacing w:val="-1"/>
          <w:sz w:val="32"/>
        </w:rPr>
        <w:t>极分子人选。</w:t>
      </w:r>
    </w:p>
    <w:p>
      <w:pPr>
        <w:pStyle w:val="11"/>
        <w:numPr>
          <w:ilvl w:val="1"/>
          <w:numId w:val="2"/>
        </w:numPr>
        <w:tabs>
          <w:tab w:val="left" w:pos="2132"/>
        </w:tabs>
        <w:spacing w:before="4" w:after="0" w:line="350" w:lineRule="auto"/>
        <w:ind w:left="1249" w:right="1092" w:firstLine="640"/>
        <w:jc w:val="left"/>
        <w:rPr>
          <w:sz w:val="32"/>
        </w:rPr>
      </w:pPr>
      <w:r>
        <w:rPr>
          <w:rFonts w:hint="eastAsia" w:ascii="楷体_GB2312" w:eastAsia="楷体_GB2312"/>
          <w:b/>
          <w:spacing w:val="-6"/>
          <w:sz w:val="32"/>
        </w:rPr>
        <w:t>群团组织推优。</w:t>
      </w:r>
      <w:r>
        <w:rPr>
          <w:spacing w:val="-4"/>
          <w:sz w:val="32"/>
        </w:rPr>
        <w:t>群团组织应按党组织要求，以会议推荐的方式，向党支部推荐优秀分子作为入党积极分子人选。</w:t>
      </w:r>
      <w:r>
        <w:rPr>
          <w:spacing w:val="-10"/>
          <w:sz w:val="32"/>
        </w:rPr>
        <w:t xml:space="preserve">群团组织推优结果有效期一般为 </w:t>
      </w:r>
      <w:r>
        <w:rPr>
          <w:rFonts w:ascii="Times New Roman" w:eastAsia="Times New Roman"/>
          <w:sz w:val="32"/>
        </w:rPr>
        <w:t>2</w:t>
      </w:r>
      <w:r>
        <w:rPr>
          <w:rFonts w:ascii="Times New Roman" w:eastAsia="Times New Roman"/>
          <w:spacing w:val="-3"/>
          <w:sz w:val="32"/>
        </w:rPr>
        <w:t xml:space="preserve"> </w:t>
      </w:r>
      <w:r>
        <w:rPr>
          <w:spacing w:val="-11"/>
          <w:sz w:val="32"/>
        </w:rPr>
        <w:t xml:space="preserve">年。党组织吸收 </w:t>
      </w:r>
      <w:r>
        <w:rPr>
          <w:rFonts w:ascii="Times New Roman" w:eastAsia="Times New Roman"/>
          <w:sz w:val="32"/>
        </w:rPr>
        <w:t>28</w:t>
      </w:r>
      <w:r>
        <w:rPr>
          <w:rFonts w:ascii="Times New Roman" w:eastAsia="Times New Roman"/>
          <w:spacing w:val="-5"/>
          <w:sz w:val="32"/>
        </w:rPr>
        <w:t xml:space="preserve"> </w:t>
      </w:r>
      <w:r>
        <w:rPr>
          <w:sz w:val="32"/>
        </w:rPr>
        <w:t>周岁以下入党的青年，一般应是共青团员，且须经团组织推优。申请入党人不是共青团员的，由工会组织推优。</w:t>
      </w:r>
    </w:p>
    <w:p>
      <w:pPr>
        <w:pStyle w:val="11"/>
        <w:numPr>
          <w:ilvl w:val="1"/>
          <w:numId w:val="2"/>
        </w:numPr>
        <w:tabs>
          <w:tab w:val="left" w:pos="2132"/>
        </w:tabs>
        <w:spacing w:before="7" w:after="0" w:line="350" w:lineRule="auto"/>
        <w:ind w:left="1249" w:right="1236" w:firstLine="640"/>
        <w:jc w:val="both"/>
        <w:rPr>
          <w:sz w:val="32"/>
        </w:rPr>
      </w:pPr>
      <w:r>
        <w:rPr>
          <w:rFonts w:hint="eastAsia" w:ascii="楷体_GB2312" w:eastAsia="楷体_GB2312"/>
          <w:b/>
          <w:spacing w:val="-18"/>
          <w:sz w:val="32"/>
        </w:rPr>
        <w:t>党支部委员会</w:t>
      </w:r>
      <w:r>
        <w:rPr>
          <w:rFonts w:hint="eastAsia" w:ascii="楷体_GB2312" w:eastAsia="楷体_GB2312"/>
          <w:b/>
          <w:sz w:val="32"/>
        </w:rPr>
        <w:t>（不设党支部委员会的由党支部党员大</w:t>
      </w:r>
      <w:r>
        <w:rPr>
          <w:rFonts w:hint="eastAsia" w:ascii="楷体_GB2312" w:eastAsia="楷体_GB2312"/>
          <w:b/>
          <w:spacing w:val="7"/>
          <w:sz w:val="32"/>
        </w:rPr>
        <w:t>会，下同）</w:t>
      </w:r>
      <w:r>
        <w:rPr>
          <w:rFonts w:hint="eastAsia" w:ascii="楷体_GB2312" w:eastAsia="楷体_GB2312"/>
          <w:b/>
          <w:spacing w:val="6"/>
          <w:sz w:val="32"/>
        </w:rPr>
        <w:t>研究决定。</w:t>
      </w:r>
      <w:r>
        <w:rPr>
          <w:spacing w:val="6"/>
          <w:sz w:val="32"/>
        </w:rPr>
        <w:t>应坚持政治标准，正确分析运用推</w:t>
      </w:r>
      <w:r>
        <w:rPr>
          <w:sz w:val="32"/>
        </w:rPr>
        <w:t>荐结果，不简单依据票数和学习成绩确定人选。</w:t>
      </w:r>
    </w:p>
    <w:p>
      <w:pPr>
        <w:pStyle w:val="7"/>
        <w:spacing w:before="4"/>
        <w:ind w:left="1890"/>
        <w:rPr>
          <w:rFonts w:hint="eastAsia" w:ascii="黑体" w:eastAsia="黑体"/>
        </w:rPr>
      </w:pPr>
      <w:r>
        <w:rPr>
          <w:rFonts w:hint="eastAsia" w:ascii="黑体" w:eastAsia="黑体"/>
        </w:rPr>
        <w:t>五、上级党委备案</w:t>
      </w:r>
    </w:p>
    <w:p>
      <w:pPr>
        <w:pStyle w:val="7"/>
        <w:spacing w:before="190" w:line="350" w:lineRule="auto"/>
        <w:ind w:left="1249" w:right="1246" w:firstLine="640"/>
      </w:pPr>
      <w:r>
        <w:rPr>
          <w:spacing w:val="-11"/>
        </w:rPr>
        <w:t>党支部研究决定入党积极分子后，向上级党委备案。备</w:t>
      </w:r>
      <w:r>
        <w:t>案程序是：上报备案报告、备案审查、发放写实表。</w:t>
      </w:r>
    </w:p>
    <w:p>
      <w:pPr>
        <w:pStyle w:val="11"/>
        <w:numPr>
          <w:ilvl w:val="0"/>
          <w:numId w:val="3"/>
        </w:numPr>
        <w:tabs>
          <w:tab w:val="left" w:pos="2132"/>
        </w:tabs>
        <w:spacing w:before="3" w:after="0" w:line="350" w:lineRule="auto"/>
        <w:ind w:left="1249" w:right="1246" w:firstLine="640"/>
        <w:jc w:val="both"/>
        <w:rPr>
          <w:sz w:val="32"/>
        </w:rPr>
      </w:pPr>
      <w:r>
        <w:rPr>
          <w:rFonts w:hint="eastAsia" w:ascii="楷体_GB2312" w:eastAsia="楷体_GB2312"/>
          <w:b/>
          <w:spacing w:val="-12"/>
          <w:w w:val="95"/>
          <w:sz w:val="32"/>
        </w:rPr>
        <w:t>上报备案报告。</w:t>
      </w:r>
      <w:r>
        <w:rPr>
          <w:w w:val="95"/>
          <w:sz w:val="32"/>
        </w:rPr>
        <w:t xml:space="preserve">一般应在党支部委员会研究决定入党 </w:t>
      </w:r>
      <w:r>
        <w:rPr>
          <w:spacing w:val="-11"/>
          <w:sz w:val="32"/>
        </w:rPr>
        <w:t xml:space="preserve">积极分子人选后 </w:t>
      </w:r>
      <w:r>
        <w:rPr>
          <w:rFonts w:ascii="Times New Roman" w:eastAsia="Times New Roman"/>
          <w:sz w:val="32"/>
        </w:rPr>
        <w:t>1</w:t>
      </w:r>
      <w:r>
        <w:rPr>
          <w:rFonts w:ascii="Times New Roman" w:eastAsia="Times New Roman"/>
          <w:spacing w:val="-8"/>
          <w:sz w:val="32"/>
        </w:rPr>
        <w:t xml:space="preserve"> </w:t>
      </w:r>
      <w:r>
        <w:rPr>
          <w:spacing w:val="-14"/>
          <w:sz w:val="32"/>
        </w:rPr>
        <w:t>周内，向上级党委报送备案报告和入党积</w:t>
      </w:r>
      <w:r>
        <w:rPr>
          <w:spacing w:val="-18"/>
          <w:sz w:val="32"/>
        </w:rPr>
        <w:t>极分子备案表等材料。备案报告应包括，入党积极分子的基</w:t>
      </w:r>
      <w:r>
        <w:rPr>
          <w:spacing w:val="-16"/>
          <w:sz w:val="32"/>
        </w:rPr>
        <w:t>本情况、党员推荐和群团组织推优情况、会议研究情况。党</w:t>
      </w:r>
    </w:p>
    <w:p>
      <w:pPr>
        <w:spacing w:after="0" w:line="350" w:lineRule="auto"/>
        <w:jc w:val="both"/>
        <w:rPr>
          <w:sz w:val="32"/>
        </w:rPr>
        <w:sectPr>
          <w:pgSz w:w="11910" w:h="16840"/>
          <w:pgMar w:top="1600" w:right="620" w:bottom="1400" w:left="620" w:header="0" w:footer="1213" w:gutter="0"/>
          <w:cols w:space="720" w:num="1"/>
        </w:sectPr>
      </w:pPr>
    </w:p>
    <w:p>
      <w:pPr>
        <w:pStyle w:val="7"/>
        <w:rPr>
          <w:sz w:val="16"/>
        </w:rPr>
      </w:pPr>
    </w:p>
    <w:p>
      <w:pPr>
        <w:pStyle w:val="7"/>
        <w:spacing w:before="55" w:line="350" w:lineRule="auto"/>
        <w:ind w:left="1249" w:right="1093"/>
      </w:pPr>
      <w:r>
        <w:t>支部上级党组织为党总支的，党总支应在上报备案报告前， 对党支部确定的入党积极分子进行审议。</w:t>
      </w:r>
    </w:p>
    <w:p>
      <w:pPr>
        <w:pStyle w:val="11"/>
        <w:numPr>
          <w:ilvl w:val="0"/>
          <w:numId w:val="3"/>
        </w:numPr>
        <w:tabs>
          <w:tab w:val="left" w:pos="2132"/>
        </w:tabs>
        <w:spacing w:before="3" w:after="0" w:line="350" w:lineRule="auto"/>
        <w:ind w:left="1249" w:right="1247" w:firstLine="640"/>
        <w:jc w:val="both"/>
        <w:rPr>
          <w:sz w:val="32"/>
        </w:rPr>
      </w:pPr>
      <w:r>
        <w:rPr>
          <w:rFonts w:hint="eastAsia" w:ascii="楷体_GB2312" w:eastAsia="楷体_GB2312"/>
          <w:b/>
          <w:spacing w:val="-8"/>
          <w:w w:val="95"/>
          <w:sz w:val="32"/>
        </w:rPr>
        <w:t>备案审查。</w:t>
      </w:r>
      <w:r>
        <w:rPr>
          <w:spacing w:val="-6"/>
          <w:w w:val="95"/>
          <w:sz w:val="32"/>
        </w:rPr>
        <w:t xml:space="preserve">上级党委接到备案材料后，指定专人或相 </w:t>
      </w:r>
      <w:r>
        <w:rPr>
          <w:spacing w:val="-14"/>
          <w:sz w:val="32"/>
        </w:rPr>
        <w:t>关部门认真审查，主要看是否具备入党积极分子条件、确定</w:t>
      </w:r>
      <w:r>
        <w:rPr>
          <w:spacing w:val="-19"/>
          <w:sz w:val="32"/>
        </w:rPr>
        <w:t>入党积极分子的手续是否完备等。党委备案批复书面意见一</w:t>
      </w:r>
      <w:r>
        <w:rPr>
          <w:spacing w:val="-37"/>
          <w:sz w:val="32"/>
        </w:rPr>
        <w:t xml:space="preserve">般应在 </w:t>
      </w:r>
      <w:r>
        <w:rPr>
          <w:rFonts w:ascii="Times New Roman" w:eastAsia="Times New Roman"/>
          <w:sz w:val="32"/>
        </w:rPr>
        <w:t>1</w:t>
      </w:r>
      <w:r>
        <w:rPr>
          <w:rFonts w:ascii="Times New Roman" w:eastAsia="Times New Roman"/>
          <w:spacing w:val="-7"/>
          <w:sz w:val="32"/>
        </w:rPr>
        <w:t xml:space="preserve"> </w:t>
      </w:r>
      <w:r>
        <w:rPr>
          <w:spacing w:val="-13"/>
          <w:sz w:val="32"/>
        </w:rPr>
        <w:t>周内通知报备党支部。党支部委员会研究决定的时</w:t>
      </w:r>
      <w:r>
        <w:rPr>
          <w:spacing w:val="-12"/>
          <w:sz w:val="32"/>
        </w:rPr>
        <w:t>间即为确定为入党积极分子的时间。</w:t>
      </w:r>
    </w:p>
    <w:p>
      <w:pPr>
        <w:pStyle w:val="11"/>
        <w:numPr>
          <w:ilvl w:val="0"/>
          <w:numId w:val="3"/>
        </w:numPr>
        <w:tabs>
          <w:tab w:val="left" w:pos="2132"/>
        </w:tabs>
        <w:spacing w:before="7" w:after="0" w:line="350" w:lineRule="auto"/>
        <w:ind w:left="1249" w:right="1092" w:firstLine="640"/>
        <w:jc w:val="left"/>
        <w:rPr>
          <w:sz w:val="32"/>
        </w:rPr>
      </w:pPr>
      <w:r>
        <w:rPr>
          <w:rFonts w:hint="eastAsia" w:ascii="楷体_GB2312" w:eastAsia="楷体_GB2312"/>
          <w:b/>
          <w:spacing w:val="-7"/>
          <w:sz w:val="32"/>
        </w:rPr>
        <w:t>发放写实表。</w:t>
      </w:r>
      <w:r>
        <w:rPr>
          <w:spacing w:val="-4"/>
          <w:sz w:val="32"/>
        </w:rPr>
        <w:t>入党积极分子备案审查合格的，上级党委向党支部发放《中国共产党入党积极分子考察写实表》。党支部负责按培养教育进度据实填写。</w:t>
      </w:r>
    </w:p>
    <w:p>
      <w:pPr>
        <w:pStyle w:val="7"/>
        <w:spacing w:before="4"/>
        <w:ind w:left="1890"/>
        <w:rPr>
          <w:rFonts w:hint="eastAsia" w:ascii="黑体" w:eastAsia="黑体"/>
        </w:rPr>
      </w:pPr>
      <w:r>
        <w:rPr>
          <w:rFonts w:hint="eastAsia" w:ascii="黑体" w:eastAsia="黑体"/>
        </w:rPr>
        <w:t>六、指定培养联系人</w:t>
      </w:r>
    </w:p>
    <w:p>
      <w:pPr>
        <w:pStyle w:val="7"/>
        <w:spacing w:before="190" w:line="350" w:lineRule="auto"/>
        <w:ind w:left="1249" w:right="1243" w:firstLine="640"/>
        <w:jc w:val="both"/>
      </w:pPr>
      <w:r>
        <w:rPr>
          <w:spacing w:val="-18"/>
        </w:rPr>
        <w:t xml:space="preserve">经上级党委备案同意后，党支部应当在 </w:t>
      </w:r>
      <w:r>
        <w:rPr>
          <w:rFonts w:ascii="Times New Roman" w:hAnsi="Times New Roman" w:eastAsia="Times New Roman"/>
        </w:rPr>
        <w:t xml:space="preserve">1 </w:t>
      </w:r>
      <w:r>
        <w:t>周内指定入党</w:t>
      </w:r>
      <w:r>
        <w:rPr>
          <w:spacing w:val="-12"/>
        </w:rPr>
        <w:t>积极分子培养联系人。党支部下设党小组的，应将入党积极</w:t>
      </w:r>
      <w:r>
        <w:rPr>
          <w:spacing w:val="-17"/>
        </w:rPr>
        <w:t>分子编入党小组进行培养教育。指定培养联系人过程中，应</w:t>
      </w:r>
      <w:r>
        <w:rPr>
          <w:spacing w:val="-14"/>
        </w:rPr>
        <w:t>做到“两明确三杜绝”，即：明确培养联系人来源、明确培</w:t>
      </w:r>
      <w:r>
        <w:rPr>
          <w:spacing w:val="-11"/>
        </w:rPr>
        <w:t>养联系人任务、杜绝三种不能担任培养联系人的情形。</w:t>
      </w:r>
    </w:p>
    <w:p>
      <w:pPr>
        <w:pStyle w:val="11"/>
        <w:numPr>
          <w:ilvl w:val="0"/>
          <w:numId w:val="4"/>
        </w:numPr>
        <w:tabs>
          <w:tab w:val="left" w:pos="2132"/>
        </w:tabs>
        <w:spacing w:before="7" w:after="0" w:line="350" w:lineRule="auto"/>
        <w:ind w:left="1249" w:right="1247" w:firstLine="640"/>
        <w:jc w:val="both"/>
        <w:rPr>
          <w:sz w:val="32"/>
        </w:rPr>
      </w:pPr>
      <w:r>
        <w:rPr>
          <w:rFonts w:hint="eastAsia" w:ascii="楷体_GB2312" w:eastAsia="楷体_GB2312"/>
          <w:b/>
          <w:spacing w:val="-5"/>
          <w:w w:val="95"/>
          <w:sz w:val="32"/>
        </w:rPr>
        <w:t>明确培养联系人来源。</w:t>
      </w:r>
      <w:r>
        <w:rPr>
          <w:spacing w:val="-7"/>
          <w:w w:val="95"/>
          <w:sz w:val="32"/>
        </w:rPr>
        <w:t xml:space="preserve">一般情况，应当在党支部内指 </w:t>
      </w:r>
      <w:r>
        <w:rPr>
          <w:spacing w:val="-46"/>
          <w:sz w:val="32"/>
        </w:rPr>
        <w:t xml:space="preserve">定 </w:t>
      </w:r>
      <w:r>
        <w:rPr>
          <w:rFonts w:ascii="Times New Roman" w:eastAsia="Times New Roman"/>
          <w:sz w:val="32"/>
        </w:rPr>
        <w:t>1</w:t>
      </w:r>
      <w:r>
        <w:rPr>
          <w:rFonts w:ascii="Times New Roman" w:eastAsia="Times New Roman"/>
          <w:spacing w:val="-5"/>
          <w:sz w:val="32"/>
        </w:rPr>
        <w:t xml:space="preserve"> </w:t>
      </w:r>
      <w:r>
        <w:rPr>
          <w:spacing w:val="-43"/>
          <w:sz w:val="32"/>
        </w:rPr>
        <w:t xml:space="preserve">至 </w:t>
      </w:r>
      <w:r>
        <w:rPr>
          <w:rFonts w:ascii="Times New Roman" w:eastAsia="Times New Roman"/>
          <w:sz w:val="32"/>
        </w:rPr>
        <w:t>2</w:t>
      </w:r>
      <w:r>
        <w:rPr>
          <w:rFonts w:ascii="Times New Roman" w:eastAsia="Times New Roman"/>
          <w:spacing w:val="-5"/>
          <w:sz w:val="32"/>
        </w:rPr>
        <w:t xml:space="preserve"> </w:t>
      </w:r>
      <w:r>
        <w:rPr>
          <w:spacing w:val="-9"/>
          <w:sz w:val="32"/>
        </w:rPr>
        <w:t>名正式党员作为入党积极分子培养联系人。入党积</w:t>
      </w:r>
      <w:r>
        <w:rPr>
          <w:spacing w:val="-16"/>
          <w:sz w:val="32"/>
        </w:rPr>
        <w:t>极分子较多的党支部，其上级党组织可指定其他党支部的正式党员担任培养联系人。</w:t>
      </w:r>
    </w:p>
    <w:p>
      <w:pPr>
        <w:pStyle w:val="11"/>
        <w:numPr>
          <w:ilvl w:val="0"/>
          <w:numId w:val="4"/>
        </w:numPr>
        <w:tabs>
          <w:tab w:val="left" w:pos="2132"/>
        </w:tabs>
        <w:spacing w:before="6" w:after="0" w:line="350" w:lineRule="auto"/>
        <w:ind w:left="1249" w:right="1083" w:firstLine="640"/>
        <w:jc w:val="left"/>
        <w:rPr>
          <w:sz w:val="32"/>
        </w:rPr>
      </w:pPr>
      <w:r>
        <w:rPr>
          <w:rFonts w:hint="eastAsia" w:ascii="楷体_GB2312" w:eastAsia="楷体_GB2312"/>
          <w:b/>
          <w:spacing w:val="-3"/>
          <w:sz w:val="32"/>
        </w:rPr>
        <w:t>明确培养联系人任务。</w:t>
      </w:r>
      <w:r>
        <w:rPr>
          <w:spacing w:val="-2"/>
          <w:sz w:val="32"/>
        </w:rPr>
        <w:t>培养联系人主要任务是：</w:t>
      </w:r>
      <w:r>
        <w:rPr>
          <w:spacing w:val="-15"/>
          <w:sz w:val="32"/>
        </w:rPr>
        <w:t>（</w:t>
      </w:r>
      <w:r>
        <w:rPr>
          <w:rFonts w:ascii="Times New Roman" w:eastAsia="Times New Roman"/>
          <w:spacing w:val="-15"/>
          <w:sz w:val="32"/>
        </w:rPr>
        <w:t>1</w:t>
      </w:r>
      <w:r>
        <w:rPr>
          <w:spacing w:val="-15"/>
          <w:sz w:val="32"/>
        </w:rPr>
        <w:t xml:space="preserve">） </w:t>
      </w:r>
      <w:r>
        <w:rPr>
          <w:sz w:val="32"/>
        </w:rPr>
        <w:t>向入党积极分子介绍党的基本知识。（</w:t>
      </w:r>
      <w:r>
        <w:rPr>
          <w:rFonts w:ascii="Times New Roman" w:eastAsia="Times New Roman"/>
          <w:sz w:val="32"/>
        </w:rPr>
        <w:t>2</w:t>
      </w:r>
      <w:r>
        <w:rPr>
          <w:sz w:val="32"/>
        </w:rPr>
        <w:t>）了解入党积极分</w:t>
      </w:r>
    </w:p>
    <w:p>
      <w:pPr>
        <w:spacing w:after="0" w:line="35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line="350" w:lineRule="auto"/>
        <w:ind w:left="1249" w:right="1249"/>
        <w:jc w:val="both"/>
      </w:pPr>
      <w:r>
        <w:rPr>
          <w:spacing w:val="-14"/>
        </w:rPr>
        <w:t>子的政治觉悟、道德品质、现实表现和家庭情况等，做好培养教育工作，引导入党积极分子端正入党动机。（</w:t>
      </w:r>
      <w:r>
        <w:rPr>
          <w:rFonts w:ascii="Times New Roman" w:eastAsia="Times New Roman"/>
          <w:spacing w:val="-14"/>
        </w:rPr>
        <w:t>3</w:t>
      </w:r>
      <w:r>
        <w:rPr>
          <w:spacing w:val="-14"/>
        </w:rPr>
        <w:t>）及时向党支部汇报入党积极分子情况。（</w:t>
      </w:r>
      <w:r>
        <w:rPr>
          <w:rFonts w:ascii="Times New Roman" w:eastAsia="Times New Roman"/>
          <w:spacing w:val="-14"/>
        </w:rPr>
        <w:t>4</w:t>
      </w:r>
      <w:r>
        <w:rPr>
          <w:spacing w:val="-14"/>
        </w:rPr>
        <w:t>）向党支部提出能否将入党积极分子列为发展对象的意见。（</w:t>
      </w:r>
      <w:r>
        <w:rPr>
          <w:rFonts w:ascii="Times New Roman" w:eastAsia="Times New Roman"/>
          <w:spacing w:val="-14"/>
        </w:rPr>
        <w:t>5</w:t>
      </w:r>
      <w:r>
        <w:rPr>
          <w:spacing w:val="-14"/>
        </w:rPr>
        <w:t>）</w:t>
      </w:r>
      <w:r>
        <w:rPr>
          <w:spacing w:val="-4"/>
        </w:rPr>
        <w:t>配合党支部认真填写《中国共产党入党积极分子考察写实表》。</w:t>
      </w:r>
    </w:p>
    <w:p>
      <w:pPr>
        <w:pStyle w:val="11"/>
        <w:numPr>
          <w:ilvl w:val="0"/>
          <w:numId w:val="4"/>
        </w:numPr>
        <w:tabs>
          <w:tab w:val="left" w:pos="2132"/>
        </w:tabs>
        <w:spacing w:before="7" w:after="0" w:line="350" w:lineRule="auto"/>
        <w:ind w:left="1249" w:right="1241" w:firstLine="640"/>
        <w:jc w:val="both"/>
        <w:rPr>
          <w:sz w:val="32"/>
        </w:rPr>
      </w:pPr>
      <w:r>
        <w:rPr>
          <w:rFonts w:hint="eastAsia" w:ascii="楷体_GB2312" w:eastAsia="楷体_GB2312"/>
          <w:b/>
          <w:spacing w:val="4"/>
          <w:w w:val="95"/>
          <w:sz w:val="32"/>
        </w:rPr>
        <w:t>杜绝三种不能担任培养联系人的情形。</w:t>
      </w:r>
      <w:r>
        <w:rPr>
          <w:spacing w:val="2"/>
          <w:w w:val="95"/>
          <w:sz w:val="32"/>
        </w:rPr>
        <w:t>（</w:t>
      </w:r>
      <w:r>
        <w:rPr>
          <w:rFonts w:ascii="Times New Roman" w:eastAsia="Times New Roman"/>
          <w:spacing w:val="2"/>
          <w:w w:val="95"/>
          <w:sz w:val="32"/>
        </w:rPr>
        <w:t>1</w:t>
      </w:r>
      <w:r>
        <w:rPr>
          <w:spacing w:val="2"/>
          <w:w w:val="95"/>
          <w:sz w:val="32"/>
        </w:rPr>
        <w:t>）</w:t>
      </w:r>
      <w:r>
        <w:rPr>
          <w:w w:val="95"/>
          <w:sz w:val="32"/>
        </w:rPr>
        <w:t xml:space="preserve">预备党 </w:t>
      </w:r>
      <w:r>
        <w:rPr>
          <w:sz w:val="32"/>
        </w:rPr>
        <w:t>员不能担任入党积极分子的培养联系人。</w:t>
      </w:r>
      <w:r>
        <w:rPr>
          <w:spacing w:val="2"/>
          <w:sz w:val="32"/>
        </w:rPr>
        <w:t>（</w:t>
      </w:r>
      <w:r>
        <w:rPr>
          <w:rFonts w:ascii="Times New Roman" w:eastAsia="Times New Roman"/>
          <w:spacing w:val="2"/>
          <w:sz w:val="32"/>
        </w:rPr>
        <w:t>2</w:t>
      </w:r>
      <w:r>
        <w:rPr>
          <w:spacing w:val="2"/>
          <w:sz w:val="32"/>
        </w:rPr>
        <w:t>）</w:t>
      </w:r>
      <w:r>
        <w:rPr>
          <w:sz w:val="32"/>
        </w:rPr>
        <w:t>受留党察看</w:t>
      </w:r>
      <w:r>
        <w:rPr>
          <w:spacing w:val="-14"/>
          <w:sz w:val="32"/>
        </w:rPr>
        <w:t>处分、尚未恢复党员权利的党员不能担任入党积极分子的培养联系人。（</w:t>
      </w:r>
      <w:r>
        <w:rPr>
          <w:rFonts w:ascii="Times New Roman" w:eastAsia="Times New Roman"/>
          <w:spacing w:val="-14"/>
          <w:sz w:val="32"/>
        </w:rPr>
        <w:t>3</w:t>
      </w:r>
      <w:r>
        <w:rPr>
          <w:spacing w:val="-14"/>
          <w:sz w:val="32"/>
        </w:rPr>
        <w:t>）入党积极分子的直系亲属不能担任其培养联系人。</w:t>
      </w:r>
    </w:p>
    <w:p>
      <w:pPr>
        <w:pStyle w:val="7"/>
        <w:spacing w:before="7"/>
        <w:ind w:left="1890"/>
        <w:rPr>
          <w:rFonts w:hint="eastAsia" w:ascii="黑体" w:eastAsia="黑体"/>
        </w:rPr>
      </w:pPr>
      <w:r>
        <w:rPr>
          <w:rFonts w:hint="eastAsia" w:ascii="黑体" w:eastAsia="黑体"/>
        </w:rPr>
        <w:t>七、培养教育考察</w:t>
      </w:r>
    </w:p>
    <w:p>
      <w:pPr>
        <w:pStyle w:val="7"/>
        <w:spacing w:before="190" w:line="350" w:lineRule="auto"/>
        <w:ind w:left="1249" w:right="1253" w:firstLine="640"/>
        <w:jc w:val="both"/>
      </w:pPr>
      <w:r>
        <w:rPr>
          <w:spacing w:val="-14"/>
        </w:rPr>
        <w:t>党组织应有组织、有计划地对入党积极分子进行培养教</w:t>
      </w:r>
      <w:r>
        <w:rPr>
          <w:spacing w:val="-16"/>
        </w:rPr>
        <w:t>育考察，做到“三培养一考察”，即：培养联系人培养、党</w:t>
      </w:r>
      <w:r>
        <w:t>支部培养、党校培养、半年一考察。</w:t>
      </w:r>
    </w:p>
    <w:p>
      <w:pPr>
        <w:pStyle w:val="11"/>
        <w:numPr>
          <w:ilvl w:val="0"/>
          <w:numId w:val="5"/>
        </w:numPr>
        <w:tabs>
          <w:tab w:val="left" w:pos="2131"/>
        </w:tabs>
        <w:spacing w:before="4" w:after="0" w:line="350" w:lineRule="auto"/>
        <w:ind w:left="1249" w:right="1246" w:firstLine="640"/>
        <w:jc w:val="both"/>
        <w:rPr>
          <w:sz w:val="32"/>
        </w:rPr>
      </w:pPr>
      <w:r>
        <w:rPr>
          <w:rFonts w:hint="eastAsia" w:ascii="楷体_GB2312" w:eastAsia="楷体_GB2312"/>
          <w:b/>
          <w:spacing w:val="-11"/>
          <w:sz w:val="32"/>
        </w:rPr>
        <w:t>培养联系人培养。</w:t>
      </w:r>
      <w:r>
        <w:rPr>
          <w:sz w:val="32"/>
        </w:rPr>
        <w:t>入党积极分子的培养联系人应经常</w:t>
      </w:r>
      <w:r>
        <w:rPr>
          <w:spacing w:val="-9"/>
          <w:sz w:val="32"/>
        </w:rPr>
        <w:t>性同入党积极分子谈心谈话、观察表现及审阅思想汇报。入</w:t>
      </w:r>
      <w:r>
        <w:rPr>
          <w:spacing w:val="-15"/>
          <w:sz w:val="32"/>
        </w:rPr>
        <w:t xml:space="preserve">党积极分子每季度至少撰写 </w:t>
      </w:r>
      <w:r>
        <w:rPr>
          <w:rFonts w:ascii="Times New Roman" w:eastAsia="Times New Roman"/>
          <w:sz w:val="32"/>
        </w:rPr>
        <w:t>1</w:t>
      </w:r>
      <w:r>
        <w:rPr>
          <w:rFonts w:ascii="Times New Roman" w:eastAsia="Times New Roman"/>
          <w:spacing w:val="-6"/>
          <w:sz w:val="32"/>
        </w:rPr>
        <w:t xml:space="preserve"> </w:t>
      </w:r>
      <w:r>
        <w:rPr>
          <w:spacing w:val="-15"/>
          <w:sz w:val="32"/>
        </w:rPr>
        <w:t>篇思想汇报。思想汇报应结合</w:t>
      </w:r>
      <w:r>
        <w:rPr>
          <w:spacing w:val="-17"/>
          <w:sz w:val="32"/>
        </w:rPr>
        <w:t>参加教育培训、党组织活动和所闻所见进行撰写，从具体事</w:t>
      </w:r>
      <w:r>
        <w:rPr>
          <w:spacing w:val="-18"/>
          <w:sz w:val="32"/>
        </w:rPr>
        <w:t>具体人入手，重点谈思想上的进步、对党的认识、学习党的创新理论的收获，不简单要求字数。培养联系人每季度对培</w:t>
      </w:r>
      <w:r>
        <w:rPr>
          <w:spacing w:val="-29"/>
          <w:sz w:val="32"/>
        </w:rPr>
        <w:t xml:space="preserve">养情况进行 </w:t>
      </w:r>
      <w:r>
        <w:rPr>
          <w:rFonts w:ascii="Times New Roman" w:eastAsia="Times New Roman"/>
          <w:sz w:val="32"/>
        </w:rPr>
        <w:t xml:space="preserve">1 </w:t>
      </w:r>
      <w:r>
        <w:rPr>
          <w:sz w:val="32"/>
        </w:rPr>
        <w:t>次写实。</w:t>
      </w:r>
    </w:p>
    <w:p>
      <w:pPr>
        <w:pStyle w:val="11"/>
        <w:numPr>
          <w:ilvl w:val="0"/>
          <w:numId w:val="5"/>
        </w:numPr>
        <w:tabs>
          <w:tab w:val="left" w:pos="2131"/>
        </w:tabs>
        <w:spacing w:before="10" w:after="0" w:line="240" w:lineRule="auto"/>
        <w:ind w:left="2130" w:right="0" w:hanging="241"/>
        <w:jc w:val="left"/>
        <w:rPr>
          <w:sz w:val="32"/>
        </w:rPr>
      </w:pPr>
      <w:r>
        <w:rPr>
          <w:rFonts w:hint="eastAsia" w:ascii="楷体_GB2312" w:eastAsia="楷体_GB2312"/>
          <w:b/>
          <w:spacing w:val="-7"/>
          <w:sz w:val="32"/>
        </w:rPr>
        <w:t>党支部培养。</w:t>
      </w:r>
      <w:r>
        <w:rPr>
          <w:spacing w:val="-4"/>
          <w:sz w:val="32"/>
        </w:rPr>
        <w:t>党支部应吸收入党积极分子听党课、参</w:t>
      </w:r>
    </w:p>
    <w:p>
      <w:pPr>
        <w:spacing w:after="0" w:line="24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ind w:left="1249"/>
      </w:pPr>
      <w:r>
        <w:t>加党内有关活动，给他们分配一定的社会工作。</w:t>
      </w:r>
    </w:p>
    <w:p>
      <w:pPr>
        <w:pStyle w:val="11"/>
        <w:numPr>
          <w:ilvl w:val="0"/>
          <w:numId w:val="5"/>
        </w:numPr>
        <w:tabs>
          <w:tab w:val="left" w:pos="2132"/>
        </w:tabs>
        <w:spacing w:before="190" w:after="0" w:line="350" w:lineRule="auto"/>
        <w:ind w:left="1249" w:right="1090" w:firstLine="640"/>
        <w:jc w:val="left"/>
        <w:rPr>
          <w:sz w:val="32"/>
        </w:rPr>
      </w:pPr>
      <w:r>
        <w:rPr>
          <w:rFonts w:hint="eastAsia" w:ascii="楷体_GB2312" w:eastAsia="楷体_GB2312"/>
          <w:b/>
          <w:spacing w:val="-8"/>
          <w:sz w:val="32"/>
        </w:rPr>
        <w:t>党校培养。</w:t>
      </w:r>
      <w:r>
        <w:rPr>
          <w:spacing w:val="-3"/>
          <w:sz w:val="32"/>
        </w:rPr>
        <w:t>入党积极分子必须进入党校学习，进行集</w:t>
      </w:r>
      <w:r>
        <w:rPr>
          <w:spacing w:val="-4"/>
          <w:sz w:val="32"/>
        </w:rPr>
        <w:t>中培训。培训内容主要是学习党章、党史和党的基本理论、</w:t>
      </w:r>
      <w:r>
        <w:rPr>
          <w:spacing w:val="-5"/>
          <w:sz w:val="32"/>
        </w:rPr>
        <w:t xml:space="preserve">基本路线、基本方略等。集中培训一般不少于 </w:t>
      </w:r>
      <w:r>
        <w:rPr>
          <w:rFonts w:ascii="Times New Roman" w:eastAsia="Times New Roman"/>
          <w:sz w:val="32"/>
        </w:rPr>
        <w:t>24</w:t>
      </w:r>
      <w:r>
        <w:rPr>
          <w:rFonts w:ascii="Times New Roman" w:eastAsia="Times New Roman"/>
          <w:spacing w:val="-4"/>
          <w:sz w:val="32"/>
        </w:rPr>
        <w:t xml:space="preserve"> </w:t>
      </w:r>
      <w:r>
        <w:rPr>
          <w:sz w:val="32"/>
        </w:rPr>
        <w:t>学时。</w:t>
      </w:r>
    </w:p>
    <w:p>
      <w:pPr>
        <w:pStyle w:val="11"/>
        <w:numPr>
          <w:ilvl w:val="0"/>
          <w:numId w:val="5"/>
        </w:numPr>
        <w:tabs>
          <w:tab w:val="left" w:pos="2131"/>
        </w:tabs>
        <w:spacing w:before="4" w:after="0" w:line="350" w:lineRule="auto"/>
        <w:ind w:left="1249" w:right="1247" w:firstLine="640"/>
        <w:jc w:val="both"/>
        <w:rPr>
          <w:sz w:val="32"/>
        </w:rPr>
      </w:pPr>
      <w:r>
        <w:rPr>
          <w:rFonts w:hint="eastAsia" w:ascii="楷体_GB2312" w:eastAsia="楷体_GB2312"/>
          <w:b/>
          <w:spacing w:val="-14"/>
          <w:sz w:val="32"/>
        </w:rPr>
        <w:t>半年一考察。</w:t>
      </w:r>
      <w:r>
        <w:rPr>
          <w:spacing w:val="-7"/>
          <w:sz w:val="32"/>
        </w:rPr>
        <w:t xml:space="preserve">党支部每半年对入党积极分子进行 </w:t>
      </w:r>
      <w:r>
        <w:rPr>
          <w:rFonts w:ascii="Times New Roman" w:eastAsia="Times New Roman"/>
          <w:sz w:val="32"/>
        </w:rPr>
        <w:t>1</w:t>
      </w:r>
      <w:r>
        <w:rPr>
          <w:rFonts w:ascii="Times New Roman" w:eastAsia="Times New Roman"/>
          <w:spacing w:val="-7"/>
          <w:sz w:val="32"/>
        </w:rPr>
        <w:t xml:space="preserve"> </w:t>
      </w:r>
      <w:r>
        <w:rPr>
          <w:sz w:val="32"/>
        </w:rPr>
        <w:t>次</w:t>
      </w:r>
      <w:r>
        <w:rPr>
          <w:spacing w:val="-14"/>
          <w:sz w:val="32"/>
        </w:rPr>
        <w:t>考察，就其政治觉悟、道德品质、入党动机、工作学习情况</w:t>
      </w:r>
      <w:r>
        <w:rPr>
          <w:spacing w:val="-11"/>
          <w:sz w:val="32"/>
        </w:rPr>
        <w:t>和现实表现等进行综合考察。考察结果如实记入《中国共产</w:t>
      </w:r>
      <w:r>
        <w:rPr>
          <w:spacing w:val="-18"/>
          <w:sz w:val="32"/>
        </w:rPr>
        <w:t>党入党积极分子考察写实表》，作为衡量入党积极分子是否</w:t>
      </w:r>
      <w:r>
        <w:rPr>
          <w:spacing w:val="-16"/>
          <w:sz w:val="32"/>
        </w:rPr>
        <w:t>具备党员条件的重要依据。</w:t>
      </w:r>
    </w:p>
    <w:p>
      <w:pPr>
        <w:pStyle w:val="7"/>
        <w:spacing w:before="7" w:line="350" w:lineRule="auto"/>
        <w:ind w:left="1249" w:right="1246" w:firstLine="640"/>
        <w:jc w:val="both"/>
      </w:pPr>
      <w:r>
        <w:rPr>
          <w:spacing w:val="-53"/>
        </w:rPr>
        <w:t>院</w:t>
      </w:r>
      <w:r>
        <w:t>（系</w:t>
      </w:r>
      <w:r>
        <w:rPr>
          <w:spacing w:val="-52"/>
        </w:rPr>
        <w:t>）</w:t>
      </w:r>
      <w:r>
        <w:rPr>
          <w:spacing w:val="-3"/>
        </w:rPr>
        <w:t>级党组织应及时建立入党积极分子台账，每年</w:t>
      </w:r>
      <w:r>
        <w:rPr>
          <w:rFonts w:ascii="Times New Roman" w:eastAsia="Times New Roman"/>
          <w:spacing w:val="-3"/>
        </w:rPr>
        <w:t xml:space="preserve">12 </w:t>
      </w:r>
      <w:r>
        <w:rPr>
          <w:spacing w:val="-3"/>
        </w:rPr>
        <w:t xml:space="preserve">月底前，对入党积极分子队伍状况作 </w:t>
      </w:r>
      <w:r>
        <w:rPr>
          <w:rFonts w:ascii="Times New Roman" w:eastAsia="Times New Roman"/>
        </w:rPr>
        <w:t xml:space="preserve">1 </w:t>
      </w:r>
      <w:r>
        <w:rPr>
          <w:spacing w:val="3"/>
        </w:rPr>
        <w:t>次分析。分析的</w:t>
      </w:r>
      <w:r>
        <w:rPr>
          <w:spacing w:val="-12"/>
        </w:rPr>
        <w:t>主要内容有：入党积极分子队伍的规模、结构、分布、质量</w:t>
      </w:r>
      <w:r>
        <w:rPr>
          <w:spacing w:val="-16"/>
        </w:rPr>
        <w:t>等情况，入党积极分子培养教育和考察情况，加强入党积极分子队伍建设的经验、存在问题及改进措施。</w:t>
      </w:r>
    </w:p>
    <w:p>
      <w:pPr>
        <w:pStyle w:val="7"/>
        <w:tabs>
          <w:tab w:val="left" w:pos="1599"/>
        </w:tabs>
        <w:spacing w:before="163"/>
        <w:ind w:right="2"/>
        <w:jc w:val="center"/>
        <w:rPr>
          <w:rFonts w:hint="eastAsia" w:ascii="黑体" w:eastAsia="黑体"/>
        </w:rPr>
      </w:pPr>
      <w:r>
        <w:rPr>
          <w:rFonts w:hint="eastAsia" w:ascii="黑体" w:eastAsia="黑体"/>
        </w:rPr>
        <w:t>第三阶段</w:t>
      </w:r>
      <w:r>
        <w:rPr>
          <w:rFonts w:hint="eastAsia" w:ascii="黑体" w:eastAsia="黑体"/>
        </w:rPr>
        <w:tab/>
      </w:r>
      <w:r>
        <w:rPr>
          <w:rFonts w:hint="eastAsia" w:ascii="黑体" w:eastAsia="黑体"/>
        </w:rPr>
        <w:t>发展对象的确定和考察</w:t>
      </w:r>
    </w:p>
    <w:p>
      <w:pPr>
        <w:pStyle w:val="7"/>
        <w:rPr>
          <w:rFonts w:ascii="黑体"/>
          <w:sz w:val="27"/>
        </w:rPr>
      </w:pPr>
    </w:p>
    <w:p>
      <w:pPr>
        <w:pStyle w:val="7"/>
        <w:ind w:left="1890"/>
        <w:rPr>
          <w:rFonts w:hint="eastAsia" w:ascii="黑体" w:eastAsia="黑体"/>
        </w:rPr>
      </w:pPr>
      <w:r>
        <w:rPr>
          <w:rFonts w:hint="eastAsia" w:ascii="黑体" w:eastAsia="黑体"/>
        </w:rPr>
        <w:t>八、确定发展对象</w:t>
      </w:r>
    </w:p>
    <w:p>
      <w:pPr>
        <w:pStyle w:val="7"/>
        <w:spacing w:before="190" w:line="350" w:lineRule="auto"/>
        <w:ind w:left="1249" w:right="1089" w:firstLine="640"/>
        <w:jc w:val="both"/>
      </w:pPr>
      <w:r>
        <w:rPr>
          <w:spacing w:val="-11"/>
        </w:rPr>
        <w:t>确定发展对象应严格标准、严格程序、严格把关、严格</w:t>
      </w:r>
      <w:r>
        <w:rPr>
          <w:spacing w:val="-15"/>
        </w:rPr>
        <w:t>监督，主要程序是：审查资格条件，听取党小组、培养联系</w:t>
      </w:r>
      <w:r>
        <w:rPr>
          <w:spacing w:val="-19"/>
        </w:rPr>
        <w:t>人、党员和群众意见，党支部委员会研究确定发展对象人选。</w:t>
      </w:r>
    </w:p>
    <w:p>
      <w:pPr>
        <w:pStyle w:val="11"/>
        <w:numPr>
          <w:ilvl w:val="0"/>
          <w:numId w:val="6"/>
        </w:numPr>
        <w:tabs>
          <w:tab w:val="left" w:pos="2131"/>
        </w:tabs>
        <w:spacing w:before="4" w:after="0" w:line="350" w:lineRule="auto"/>
        <w:ind w:left="1249" w:right="1250" w:firstLine="640"/>
        <w:jc w:val="left"/>
        <w:rPr>
          <w:sz w:val="32"/>
        </w:rPr>
      </w:pPr>
      <w:r>
        <w:rPr>
          <w:rFonts w:hint="eastAsia" w:ascii="楷体_GB2312" w:eastAsia="楷体_GB2312"/>
          <w:b/>
          <w:spacing w:val="-12"/>
          <w:w w:val="95"/>
          <w:sz w:val="32"/>
        </w:rPr>
        <w:t>审查资格条件。</w:t>
      </w:r>
      <w:r>
        <w:rPr>
          <w:w w:val="95"/>
          <w:sz w:val="32"/>
        </w:rPr>
        <w:t xml:space="preserve">党支部须严格审查入党积极分子的资 </w:t>
      </w:r>
      <w:r>
        <w:rPr>
          <w:sz w:val="32"/>
        </w:rPr>
        <w:t>格条件，审查要点是：（</w:t>
      </w:r>
      <w:r>
        <w:rPr>
          <w:rFonts w:ascii="Times New Roman" w:eastAsia="Times New Roman"/>
          <w:sz w:val="32"/>
        </w:rPr>
        <w:t>1</w:t>
      </w:r>
      <w:r>
        <w:rPr>
          <w:sz w:val="32"/>
        </w:rPr>
        <w:t>）</w:t>
      </w:r>
      <w:r>
        <w:rPr>
          <w:spacing w:val="-1"/>
          <w:sz w:val="32"/>
        </w:rPr>
        <w:t>入党积极分子一般应经过党组</w:t>
      </w:r>
    </w:p>
    <w:p>
      <w:pPr>
        <w:spacing w:after="0" w:line="350" w:lineRule="auto"/>
        <w:jc w:val="left"/>
        <w:rPr>
          <w:sz w:val="32"/>
        </w:rPr>
        <w:sectPr>
          <w:pgSz w:w="11910" w:h="16840"/>
          <w:pgMar w:top="1600" w:right="620" w:bottom="1400" w:left="620" w:header="0" w:footer="1213" w:gutter="0"/>
          <w:cols w:space="720" w:num="1"/>
        </w:sectPr>
      </w:pPr>
    </w:p>
    <w:p>
      <w:pPr>
        <w:pStyle w:val="7"/>
        <w:spacing w:before="3"/>
        <w:rPr>
          <w:sz w:val="15"/>
        </w:rPr>
      </w:pPr>
    </w:p>
    <w:p>
      <w:pPr>
        <w:pStyle w:val="7"/>
        <w:spacing w:before="65" w:line="350" w:lineRule="auto"/>
        <w:ind w:left="1249" w:right="1250"/>
        <w:jc w:val="both"/>
      </w:pPr>
      <w:r>
        <w:t>织一年以上的培养教育和考察。（</w:t>
      </w:r>
      <w:r>
        <w:rPr>
          <w:rFonts w:ascii="Times New Roman" w:eastAsia="Times New Roman"/>
        </w:rPr>
        <w:t>2</w:t>
      </w:r>
      <w:r>
        <w:t>）入党积极分子一般应参加党校入党积极分子培训并结业。（</w:t>
      </w:r>
      <w:r>
        <w:rPr>
          <w:rFonts w:ascii="Times New Roman" w:eastAsia="Times New Roman"/>
        </w:rPr>
        <w:t>3</w:t>
      </w:r>
      <w:r>
        <w:t>）基本具备党员条件。</w:t>
      </w:r>
    </w:p>
    <w:p>
      <w:pPr>
        <w:pStyle w:val="11"/>
        <w:numPr>
          <w:ilvl w:val="0"/>
          <w:numId w:val="6"/>
        </w:numPr>
        <w:tabs>
          <w:tab w:val="left" w:pos="2132"/>
        </w:tabs>
        <w:spacing w:before="4" w:after="0" w:line="350" w:lineRule="auto"/>
        <w:ind w:left="1249" w:right="1089" w:firstLine="641"/>
        <w:jc w:val="left"/>
        <w:rPr>
          <w:sz w:val="32"/>
        </w:rPr>
      </w:pPr>
      <w:r>
        <w:rPr>
          <w:rFonts w:hint="eastAsia" w:ascii="楷体_GB2312" w:eastAsia="楷体_GB2312"/>
          <w:b/>
          <w:spacing w:val="-9"/>
          <w:sz w:val="32"/>
        </w:rPr>
        <w:t>听取党小组、培养联系人、党员和群众意见</w:t>
      </w:r>
      <w:r>
        <w:rPr>
          <w:spacing w:val="-9"/>
          <w:sz w:val="32"/>
        </w:rPr>
        <w:t>。听取意见的主要方式：（</w:t>
      </w:r>
      <w:r>
        <w:rPr>
          <w:rFonts w:ascii="Times New Roman" w:eastAsia="Times New Roman"/>
          <w:spacing w:val="-9"/>
          <w:sz w:val="32"/>
        </w:rPr>
        <w:t>1</w:t>
      </w:r>
      <w:r>
        <w:rPr>
          <w:spacing w:val="-9"/>
          <w:sz w:val="32"/>
        </w:rPr>
        <w:t>）设立党小组的，入党积极分子所在党小组应向党支部提出能否列为发展对象的意见。</w:t>
      </w:r>
      <w:r>
        <w:rPr>
          <w:sz w:val="32"/>
        </w:rPr>
        <w:t>（</w:t>
      </w:r>
      <w:r>
        <w:rPr>
          <w:rFonts w:ascii="Times New Roman" w:eastAsia="Times New Roman"/>
          <w:sz w:val="32"/>
        </w:rPr>
        <w:t>2</w:t>
      </w:r>
      <w:r>
        <w:rPr>
          <w:sz w:val="32"/>
        </w:rPr>
        <w:t>）培养</w:t>
      </w:r>
      <w:r>
        <w:rPr>
          <w:spacing w:val="-13"/>
          <w:sz w:val="32"/>
        </w:rPr>
        <w:t>联系人以谈话推荐方式，向党支部提出能否将入党积极分子</w:t>
      </w:r>
      <w:r>
        <w:rPr>
          <w:spacing w:val="-20"/>
          <w:sz w:val="32"/>
        </w:rPr>
        <w:t>列为发展对象的意见。</w:t>
      </w:r>
      <w:r>
        <w:rPr>
          <w:spacing w:val="-14"/>
          <w:sz w:val="32"/>
        </w:rPr>
        <w:t>（</w:t>
      </w:r>
      <w:r>
        <w:rPr>
          <w:rFonts w:ascii="Times New Roman" w:eastAsia="Times New Roman"/>
          <w:spacing w:val="-14"/>
          <w:sz w:val="32"/>
        </w:rPr>
        <w:t>3</w:t>
      </w:r>
      <w:r>
        <w:rPr>
          <w:spacing w:val="-14"/>
          <w:sz w:val="32"/>
        </w:rPr>
        <w:t>）</w:t>
      </w:r>
      <w:r>
        <w:rPr>
          <w:spacing w:val="-5"/>
          <w:sz w:val="32"/>
        </w:rPr>
        <w:t>党支部以个别谈话、座谈了解、</w:t>
      </w:r>
      <w:r>
        <w:rPr>
          <w:spacing w:val="-15"/>
          <w:sz w:val="32"/>
        </w:rPr>
        <w:t>民意测验等方式，听取党员和群众的意见。入党积极分子是</w:t>
      </w:r>
      <w:r>
        <w:rPr>
          <w:spacing w:val="-12"/>
          <w:sz w:val="32"/>
        </w:rPr>
        <w:t>团员的，应听取团组织意见。</w:t>
      </w:r>
    </w:p>
    <w:p>
      <w:pPr>
        <w:pStyle w:val="11"/>
        <w:numPr>
          <w:ilvl w:val="0"/>
          <w:numId w:val="6"/>
        </w:numPr>
        <w:tabs>
          <w:tab w:val="left" w:pos="2131"/>
        </w:tabs>
        <w:spacing w:before="10" w:after="0" w:line="350" w:lineRule="auto"/>
        <w:ind w:left="1249" w:right="1086" w:firstLine="640"/>
        <w:jc w:val="left"/>
        <w:rPr>
          <w:sz w:val="32"/>
        </w:rPr>
      </w:pPr>
      <w:r>
        <w:rPr>
          <w:rFonts w:hint="eastAsia" w:ascii="楷体_GB2312" w:eastAsia="楷体_GB2312"/>
          <w:b/>
          <w:spacing w:val="-1"/>
          <w:sz w:val="32"/>
        </w:rPr>
        <w:t>党支部委员会研究确定发展对象人选</w:t>
      </w:r>
      <w:r>
        <w:rPr>
          <w:spacing w:val="-15"/>
          <w:sz w:val="32"/>
        </w:rPr>
        <w:t>。党支部委员会</w:t>
      </w:r>
      <w:r>
        <w:rPr>
          <w:spacing w:val="-22"/>
          <w:sz w:val="32"/>
        </w:rPr>
        <w:t>综合党小组、培养联系人、党员和群众意见，充分讨论研究， 确定发展对象人选，并形成书面会议记录。</w:t>
      </w:r>
    </w:p>
    <w:p>
      <w:pPr>
        <w:pStyle w:val="7"/>
        <w:spacing w:before="4"/>
        <w:ind w:left="1890"/>
        <w:rPr>
          <w:rFonts w:hint="eastAsia" w:ascii="黑体" w:eastAsia="黑体"/>
        </w:rPr>
      </w:pPr>
      <w:r>
        <w:rPr>
          <w:rFonts w:hint="eastAsia" w:ascii="黑体" w:eastAsia="黑体"/>
        </w:rPr>
        <w:t>九、上级党委备案</w:t>
      </w:r>
    </w:p>
    <w:p>
      <w:pPr>
        <w:pStyle w:val="7"/>
        <w:spacing w:before="190" w:line="350" w:lineRule="auto"/>
        <w:ind w:left="1249" w:right="1088" w:firstLine="640"/>
        <w:jc w:val="both"/>
      </w:pPr>
      <w:r>
        <w:rPr>
          <w:spacing w:val="-10"/>
        </w:rPr>
        <w:t>党支部研究确定发展对象人选后，向上级党委备案。发</w:t>
      </w:r>
      <w:r>
        <w:rPr>
          <w:spacing w:val="-18"/>
        </w:rPr>
        <w:t>展对象人选只有上级党委备案同意，方可列为发展对象。备</w:t>
      </w:r>
      <w:r>
        <w:rPr>
          <w:spacing w:val="-21"/>
        </w:rPr>
        <w:t>案程序是：上报备案报告、备案审查、列为发展对象后公示。</w:t>
      </w:r>
    </w:p>
    <w:p>
      <w:pPr>
        <w:pStyle w:val="11"/>
        <w:numPr>
          <w:ilvl w:val="0"/>
          <w:numId w:val="7"/>
        </w:numPr>
        <w:tabs>
          <w:tab w:val="left" w:pos="2132"/>
        </w:tabs>
        <w:spacing w:before="4" w:after="0" w:line="350" w:lineRule="auto"/>
        <w:ind w:left="1249" w:right="1094" w:firstLine="641"/>
        <w:jc w:val="left"/>
        <w:rPr>
          <w:sz w:val="32"/>
        </w:rPr>
      </w:pPr>
      <w:r>
        <w:rPr>
          <w:rFonts w:hint="eastAsia" w:ascii="楷体_GB2312" w:eastAsia="楷体_GB2312"/>
          <w:b/>
          <w:spacing w:val="-12"/>
          <w:sz w:val="32"/>
        </w:rPr>
        <w:t>上报备案报告。</w:t>
      </w:r>
      <w:r>
        <w:rPr>
          <w:sz w:val="32"/>
        </w:rPr>
        <w:t>党支部委员会研究确定发展对象人选</w:t>
      </w:r>
      <w:r>
        <w:rPr>
          <w:spacing w:val="-45"/>
          <w:sz w:val="32"/>
        </w:rPr>
        <w:t xml:space="preserve">后 </w:t>
      </w:r>
      <w:r>
        <w:rPr>
          <w:rFonts w:ascii="Times New Roman" w:eastAsia="Times New Roman"/>
          <w:sz w:val="32"/>
        </w:rPr>
        <w:t>1</w:t>
      </w:r>
      <w:r>
        <w:rPr>
          <w:rFonts w:ascii="Times New Roman" w:eastAsia="Times New Roman"/>
          <w:spacing w:val="-9"/>
          <w:sz w:val="32"/>
        </w:rPr>
        <w:t xml:space="preserve"> </w:t>
      </w:r>
      <w:r>
        <w:rPr>
          <w:sz w:val="32"/>
        </w:rPr>
        <w:t>周内，应向上级党委报送备案报告和发展对象备案表。</w:t>
      </w:r>
      <w:r>
        <w:rPr>
          <w:spacing w:val="-13"/>
          <w:sz w:val="32"/>
        </w:rPr>
        <w:t>备案报告应包括，发展对象人选的基本情况、听取各方面意</w:t>
      </w:r>
      <w:r>
        <w:rPr>
          <w:spacing w:val="-16"/>
          <w:sz w:val="32"/>
        </w:rPr>
        <w:t>见情况、党支部委员会研究情况。党支部上级党组织为党总支的，党总支应在上报备案报告前，对党支部确定的发展对</w:t>
      </w:r>
    </w:p>
    <w:p>
      <w:pPr>
        <w:spacing w:after="0" w:line="35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ind w:left="1249"/>
      </w:pPr>
      <w:r>
        <w:t>象人选进行审议。</w:t>
      </w:r>
    </w:p>
    <w:p>
      <w:pPr>
        <w:pStyle w:val="11"/>
        <w:numPr>
          <w:ilvl w:val="0"/>
          <w:numId w:val="7"/>
        </w:numPr>
        <w:tabs>
          <w:tab w:val="left" w:pos="2132"/>
        </w:tabs>
        <w:spacing w:before="190" w:after="0" w:line="350" w:lineRule="auto"/>
        <w:ind w:left="1249" w:right="1093" w:firstLine="640"/>
        <w:jc w:val="left"/>
        <w:rPr>
          <w:sz w:val="32"/>
        </w:rPr>
      </w:pPr>
      <w:r>
        <w:rPr>
          <w:rFonts w:hint="eastAsia" w:ascii="楷体_GB2312" w:eastAsia="楷体_GB2312"/>
          <w:b/>
          <w:spacing w:val="-17"/>
          <w:sz w:val="32"/>
        </w:rPr>
        <w:t>备案审查。</w:t>
      </w:r>
      <w:r>
        <w:rPr>
          <w:sz w:val="32"/>
        </w:rPr>
        <w:t>上级党委接到备案材料后指定专人进行认</w:t>
      </w:r>
      <w:r>
        <w:rPr>
          <w:spacing w:val="-13"/>
          <w:sz w:val="32"/>
        </w:rPr>
        <w:t>真审查，审查重点是入党积极分子是否具备条件、手续是否</w:t>
      </w:r>
      <w:r>
        <w:rPr>
          <w:spacing w:val="-21"/>
          <w:sz w:val="32"/>
        </w:rPr>
        <w:t xml:space="preserve">完整等情况，并在 </w:t>
      </w:r>
      <w:r>
        <w:rPr>
          <w:rFonts w:ascii="Times New Roman" w:eastAsia="Times New Roman"/>
          <w:sz w:val="32"/>
        </w:rPr>
        <w:t>1</w:t>
      </w:r>
      <w:r>
        <w:rPr>
          <w:rFonts w:ascii="Times New Roman" w:eastAsia="Times New Roman"/>
          <w:spacing w:val="-6"/>
          <w:sz w:val="32"/>
        </w:rPr>
        <w:t xml:space="preserve"> </w:t>
      </w:r>
      <w:r>
        <w:rPr>
          <w:sz w:val="32"/>
        </w:rPr>
        <w:t>周内将备案批复意见通知报备党支部。上级党委备案同意时间即为确定发展对象时间。</w:t>
      </w:r>
    </w:p>
    <w:p>
      <w:pPr>
        <w:pStyle w:val="11"/>
        <w:numPr>
          <w:ilvl w:val="0"/>
          <w:numId w:val="7"/>
        </w:numPr>
        <w:tabs>
          <w:tab w:val="left" w:pos="2132"/>
        </w:tabs>
        <w:spacing w:before="6" w:after="0" w:line="350" w:lineRule="auto"/>
        <w:ind w:left="1249" w:right="1244" w:firstLine="640"/>
        <w:jc w:val="both"/>
        <w:rPr>
          <w:sz w:val="32"/>
        </w:rPr>
      </w:pPr>
      <w:r>
        <w:rPr>
          <w:rFonts w:hint="eastAsia" w:ascii="楷体_GB2312" w:eastAsia="楷体_GB2312"/>
          <w:b/>
          <w:spacing w:val="-5"/>
          <w:sz w:val="32"/>
        </w:rPr>
        <w:t>列为发展对象后公示。</w:t>
      </w:r>
      <w:r>
        <w:rPr>
          <w:spacing w:val="-5"/>
          <w:sz w:val="32"/>
        </w:rPr>
        <w:t>上级党委备案同意后，应对发</w:t>
      </w:r>
      <w:r>
        <w:rPr>
          <w:spacing w:val="-15"/>
          <w:sz w:val="32"/>
        </w:rPr>
        <w:t>展对象有关情况进行公示，接受党员和群众监督。公示时间</w:t>
      </w:r>
      <w:r>
        <w:rPr>
          <w:spacing w:val="-32"/>
          <w:sz w:val="32"/>
        </w:rPr>
        <w:t xml:space="preserve">一般为 </w:t>
      </w:r>
      <w:r>
        <w:rPr>
          <w:rFonts w:ascii="Times New Roman" w:eastAsia="Times New Roman"/>
          <w:sz w:val="32"/>
        </w:rPr>
        <w:t xml:space="preserve">5 </w:t>
      </w:r>
      <w:r>
        <w:rPr>
          <w:sz w:val="32"/>
        </w:rPr>
        <w:t>个工作日。</w:t>
      </w:r>
    </w:p>
    <w:p>
      <w:pPr>
        <w:pStyle w:val="7"/>
        <w:spacing w:before="4"/>
        <w:ind w:left="1890"/>
        <w:rPr>
          <w:rFonts w:hint="eastAsia" w:ascii="黑体" w:eastAsia="黑体"/>
        </w:rPr>
      </w:pPr>
      <w:r>
        <w:rPr>
          <w:rFonts w:hint="eastAsia" w:ascii="黑体" w:eastAsia="黑体"/>
        </w:rPr>
        <w:t>十、确定入党介绍人</w:t>
      </w:r>
    </w:p>
    <w:p>
      <w:pPr>
        <w:pStyle w:val="7"/>
        <w:spacing w:before="190" w:line="350" w:lineRule="auto"/>
        <w:ind w:left="1249" w:right="1245" w:firstLine="640"/>
        <w:jc w:val="both"/>
      </w:pPr>
      <w:r>
        <w:rPr>
          <w:spacing w:val="-11"/>
        </w:rPr>
        <w:t>经上级党委备案同意并经公示后，党支部应当及时为发</w:t>
      </w:r>
      <w:r>
        <w:rPr>
          <w:spacing w:val="-27"/>
        </w:rPr>
        <w:t>展对象确定入党介绍人。确定入党介绍人过程中，应做到“两</w:t>
      </w:r>
      <w:r>
        <w:rPr>
          <w:spacing w:val="-19"/>
        </w:rPr>
        <w:t>明确三杜绝”，即：明确入党介绍人来源、明确入党介绍人任务、杜绝三种不能担任入党介绍人的情形。</w:t>
      </w:r>
    </w:p>
    <w:p>
      <w:pPr>
        <w:pStyle w:val="11"/>
        <w:numPr>
          <w:ilvl w:val="0"/>
          <w:numId w:val="8"/>
        </w:numPr>
        <w:tabs>
          <w:tab w:val="left" w:pos="2132"/>
        </w:tabs>
        <w:spacing w:before="5" w:after="0" w:line="350" w:lineRule="auto"/>
        <w:ind w:left="1250" w:right="1245" w:firstLine="640"/>
        <w:jc w:val="both"/>
        <w:rPr>
          <w:sz w:val="32"/>
        </w:rPr>
      </w:pPr>
      <w:r>
        <w:rPr>
          <w:rFonts w:hint="eastAsia" w:ascii="楷体_GB2312" w:eastAsia="楷体_GB2312"/>
          <w:b/>
          <w:spacing w:val="-9"/>
          <w:sz w:val="32"/>
        </w:rPr>
        <w:t>明确入党介绍人来源。</w:t>
      </w:r>
      <w:r>
        <w:rPr>
          <w:spacing w:val="-8"/>
          <w:sz w:val="32"/>
        </w:rPr>
        <w:t xml:space="preserve">党支部为发展对象指定 </w:t>
      </w:r>
      <w:r>
        <w:rPr>
          <w:rFonts w:ascii="Times New Roman" w:eastAsia="Times New Roman"/>
          <w:sz w:val="32"/>
        </w:rPr>
        <w:t>2</w:t>
      </w:r>
      <w:r>
        <w:rPr>
          <w:rFonts w:ascii="Times New Roman" w:eastAsia="Times New Roman"/>
          <w:spacing w:val="-6"/>
          <w:sz w:val="32"/>
        </w:rPr>
        <w:t xml:space="preserve"> </w:t>
      </w:r>
      <w:r>
        <w:rPr>
          <w:sz w:val="32"/>
        </w:rPr>
        <w:t>名正</w:t>
      </w:r>
      <w:r>
        <w:rPr>
          <w:spacing w:val="4"/>
          <w:sz w:val="32"/>
        </w:rPr>
        <w:t>式党员作入党介绍人。入党介绍人不能由发展对象自己约</w:t>
      </w:r>
      <w:r>
        <w:rPr>
          <w:spacing w:val="-13"/>
          <w:sz w:val="32"/>
        </w:rPr>
        <w:t>请。入党介绍人一般由培养联系人继续担任，若因特殊情况</w:t>
      </w:r>
      <w:r>
        <w:rPr>
          <w:spacing w:val="-19"/>
          <w:sz w:val="32"/>
        </w:rPr>
        <w:t>培养联系人不能再担任的，由党支部指定。如发展对象所在党支部没有符合条件的正式党员时，可由其上级党组织所属的其他党支部的正式党员担任。</w:t>
      </w:r>
    </w:p>
    <w:p>
      <w:pPr>
        <w:pStyle w:val="11"/>
        <w:numPr>
          <w:ilvl w:val="0"/>
          <w:numId w:val="8"/>
        </w:numPr>
        <w:tabs>
          <w:tab w:val="left" w:pos="2132"/>
        </w:tabs>
        <w:spacing w:before="9" w:after="0" w:line="350" w:lineRule="auto"/>
        <w:ind w:left="1250" w:right="1083" w:firstLine="640"/>
        <w:jc w:val="left"/>
        <w:rPr>
          <w:sz w:val="32"/>
        </w:rPr>
      </w:pPr>
      <w:r>
        <w:rPr>
          <w:rFonts w:hint="eastAsia" w:ascii="楷体_GB2312" w:eastAsia="楷体_GB2312"/>
          <w:b/>
          <w:spacing w:val="-3"/>
          <w:sz w:val="32"/>
        </w:rPr>
        <w:t>明确入党介绍人任务。</w:t>
      </w:r>
      <w:r>
        <w:rPr>
          <w:spacing w:val="-2"/>
          <w:sz w:val="32"/>
        </w:rPr>
        <w:t>入党介绍人主要任务是：</w:t>
      </w:r>
      <w:r>
        <w:rPr>
          <w:spacing w:val="-15"/>
          <w:sz w:val="32"/>
        </w:rPr>
        <w:t>（</w:t>
      </w:r>
      <w:r>
        <w:rPr>
          <w:rFonts w:ascii="Times New Roman" w:eastAsia="Times New Roman"/>
          <w:spacing w:val="-15"/>
          <w:sz w:val="32"/>
        </w:rPr>
        <w:t>1</w:t>
      </w:r>
      <w:r>
        <w:rPr>
          <w:spacing w:val="-15"/>
          <w:sz w:val="32"/>
        </w:rPr>
        <w:t xml:space="preserve">） </w:t>
      </w:r>
      <w:r>
        <w:rPr>
          <w:spacing w:val="-11"/>
          <w:sz w:val="32"/>
        </w:rPr>
        <w:t>向发展对象解释党的纲领、章程，说明党员的条件、义务和权利。（</w:t>
      </w:r>
      <w:r>
        <w:rPr>
          <w:rFonts w:ascii="Times New Roman" w:eastAsia="Times New Roman"/>
          <w:spacing w:val="-11"/>
          <w:sz w:val="32"/>
        </w:rPr>
        <w:t>2</w:t>
      </w:r>
      <w:r>
        <w:rPr>
          <w:spacing w:val="-11"/>
          <w:sz w:val="32"/>
        </w:rPr>
        <w:t>）认真了解发展对象的入党动机、政治觉悟、道</w:t>
      </w:r>
    </w:p>
    <w:p>
      <w:pPr>
        <w:spacing w:after="0" w:line="35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ind w:left="458" w:right="303"/>
        <w:jc w:val="center"/>
      </w:pPr>
      <w:r>
        <w:t>德品质、工作经历、现实表现等情况，如实向党组织汇报。</w:t>
      </w:r>
    </w:p>
    <w:p>
      <w:pPr>
        <w:pStyle w:val="7"/>
        <w:spacing w:before="190" w:line="350" w:lineRule="auto"/>
        <w:ind w:left="1249" w:right="1250"/>
        <w:jc w:val="both"/>
      </w:pPr>
      <w:r>
        <w:t>（</w:t>
      </w:r>
      <w:r>
        <w:rPr>
          <w:rFonts w:ascii="Times New Roman" w:eastAsia="Times New Roman"/>
        </w:rPr>
        <w:t>3</w:t>
      </w:r>
      <w:r>
        <w:t>）指导发展对象填写《中国共产党入党志愿书》，并认真填写自己的意见。（</w:t>
      </w:r>
      <w:r>
        <w:rPr>
          <w:rFonts w:ascii="Times New Roman" w:eastAsia="Times New Roman"/>
        </w:rPr>
        <w:t>4</w:t>
      </w:r>
      <w:r>
        <w:t>）向党支部党员大会负责地介绍发展对象的情况。（</w:t>
      </w:r>
      <w:r>
        <w:rPr>
          <w:rFonts w:ascii="Times New Roman" w:eastAsia="Times New Roman"/>
        </w:rPr>
        <w:t>5</w:t>
      </w:r>
      <w:r>
        <w:t>）发展对象批准为预备党员后，继续对其进行教育帮助。</w:t>
      </w:r>
    </w:p>
    <w:p>
      <w:pPr>
        <w:pStyle w:val="11"/>
        <w:numPr>
          <w:ilvl w:val="0"/>
          <w:numId w:val="8"/>
        </w:numPr>
        <w:tabs>
          <w:tab w:val="left" w:pos="2132"/>
        </w:tabs>
        <w:spacing w:before="6" w:after="0" w:line="350" w:lineRule="auto"/>
        <w:ind w:left="1249" w:right="1241" w:firstLine="640"/>
        <w:jc w:val="both"/>
        <w:rPr>
          <w:sz w:val="32"/>
        </w:rPr>
      </w:pPr>
      <w:r>
        <w:rPr>
          <w:rFonts w:hint="eastAsia" w:ascii="楷体_GB2312" w:eastAsia="楷体_GB2312"/>
          <w:b/>
          <w:spacing w:val="4"/>
          <w:w w:val="95"/>
          <w:sz w:val="32"/>
        </w:rPr>
        <w:t>杜绝三种不能担任入党介绍人的情形。</w:t>
      </w:r>
      <w:r>
        <w:rPr>
          <w:spacing w:val="2"/>
          <w:w w:val="95"/>
          <w:sz w:val="32"/>
        </w:rPr>
        <w:t>（</w:t>
      </w:r>
      <w:r>
        <w:rPr>
          <w:rFonts w:ascii="Times New Roman" w:eastAsia="Times New Roman"/>
          <w:spacing w:val="2"/>
          <w:w w:val="95"/>
          <w:sz w:val="32"/>
        </w:rPr>
        <w:t>1</w:t>
      </w:r>
      <w:r>
        <w:rPr>
          <w:spacing w:val="2"/>
          <w:w w:val="95"/>
          <w:sz w:val="32"/>
        </w:rPr>
        <w:t>）</w:t>
      </w:r>
      <w:r>
        <w:rPr>
          <w:w w:val="95"/>
          <w:sz w:val="32"/>
        </w:rPr>
        <w:t xml:space="preserve">预备党 </w:t>
      </w:r>
      <w:r>
        <w:rPr>
          <w:sz w:val="32"/>
        </w:rPr>
        <w:t>员不能担任入党介绍人。（</w:t>
      </w:r>
      <w:r>
        <w:rPr>
          <w:rFonts w:ascii="Times New Roman" w:eastAsia="Times New Roman"/>
          <w:sz w:val="32"/>
        </w:rPr>
        <w:t>2</w:t>
      </w:r>
      <w:r>
        <w:rPr>
          <w:sz w:val="32"/>
        </w:rPr>
        <w:t>）受留党察看处分、尚未恢复党员权利的党员不能担任入党介绍人。（</w:t>
      </w:r>
      <w:r>
        <w:rPr>
          <w:rFonts w:ascii="Times New Roman" w:eastAsia="Times New Roman"/>
          <w:sz w:val="32"/>
        </w:rPr>
        <w:t>3</w:t>
      </w:r>
      <w:r>
        <w:rPr>
          <w:sz w:val="32"/>
        </w:rPr>
        <w:t>）</w:t>
      </w:r>
      <w:r>
        <w:rPr>
          <w:spacing w:val="-2"/>
          <w:sz w:val="32"/>
        </w:rPr>
        <w:t>发展对象的直系亲属不能担任其入党介绍人。</w:t>
      </w:r>
    </w:p>
    <w:p>
      <w:pPr>
        <w:pStyle w:val="7"/>
        <w:spacing w:before="5"/>
        <w:ind w:left="1890"/>
        <w:rPr>
          <w:rFonts w:hint="eastAsia" w:ascii="黑体" w:eastAsia="黑体"/>
        </w:rPr>
      </w:pPr>
      <w:r>
        <w:rPr>
          <w:rFonts w:hint="eastAsia" w:ascii="黑体" w:eastAsia="黑体"/>
          <w:spacing w:val="-1"/>
        </w:rPr>
        <w:t>十一、进行政治审查</w:t>
      </w:r>
    </w:p>
    <w:p>
      <w:pPr>
        <w:pStyle w:val="7"/>
        <w:spacing w:before="190" w:line="350" w:lineRule="auto"/>
        <w:ind w:left="1249" w:right="1248" w:firstLine="640"/>
        <w:jc w:val="both"/>
      </w:pPr>
      <w:r>
        <w:rPr>
          <w:spacing w:val="-9"/>
        </w:rPr>
        <w:t>未经政治审查或政治审查不合格的，不能发展入党。除</w:t>
      </w:r>
      <w:r>
        <w:rPr>
          <w:spacing w:val="-18"/>
        </w:rPr>
        <w:t xml:space="preserve">特殊情况外，政治审查结果在 </w:t>
      </w:r>
      <w:r>
        <w:rPr>
          <w:rFonts w:ascii="Times New Roman" w:hAnsi="Times New Roman" w:eastAsia="Times New Roman"/>
        </w:rPr>
        <w:t>1</w:t>
      </w:r>
      <w:r>
        <w:rPr>
          <w:rFonts w:ascii="Times New Roman" w:hAnsi="Times New Roman" w:eastAsia="Times New Roman"/>
          <w:spacing w:val="-5"/>
        </w:rPr>
        <w:t xml:space="preserve"> </w:t>
      </w:r>
      <w:r>
        <w:rPr>
          <w:spacing w:val="-9"/>
        </w:rPr>
        <w:t>年内有效。政治审查应做到</w:t>
      </w:r>
      <w:r>
        <w:rPr>
          <w:spacing w:val="-16"/>
        </w:rPr>
        <w:t>“两明确一结论”，即：明确政治审查内容、明确政治审查方法、形成结论性材料。</w:t>
      </w:r>
    </w:p>
    <w:p>
      <w:pPr>
        <w:pStyle w:val="11"/>
        <w:numPr>
          <w:ilvl w:val="0"/>
          <w:numId w:val="9"/>
        </w:numPr>
        <w:tabs>
          <w:tab w:val="left" w:pos="2132"/>
        </w:tabs>
        <w:spacing w:before="6" w:after="0" w:line="350" w:lineRule="auto"/>
        <w:ind w:left="1249" w:right="1083" w:firstLine="640"/>
        <w:jc w:val="left"/>
        <w:rPr>
          <w:sz w:val="32"/>
        </w:rPr>
      </w:pPr>
      <w:r>
        <w:rPr>
          <w:rFonts w:hint="eastAsia" w:ascii="楷体_GB2312" w:eastAsia="楷体_GB2312"/>
          <w:b/>
          <w:spacing w:val="-17"/>
          <w:w w:val="99"/>
          <w:sz w:val="32"/>
        </w:rPr>
        <w:t>明确政治审查内容。</w:t>
      </w:r>
      <w:r>
        <w:rPr>
          <w:spacing w:val="-2"/>
          <w:sz w:val="32"/>
        </w:rPr>
        <w:t>主要审查发展对象以下情况</w:t>
      </w:r>
      <w:r>
        <w:rPr>
          <w:spacing w:val="-268"/>
          <w:sz w:val="32"/>
        </w:rPr>
        <w:t>：</w:t>
      </w:r>
      <w:r>
        <w:rPr>
          <w:spacing w:val="-1"/>
          <w:sz w:val="32"/>
        </w:rPr>
        <w:t>（</w:t>
      </w:r>
      <w:r>
        <w:rPr>
          <w:rFonts w:ascii="Times New Roman" w:eastAsia="Times New Roman"/>
          <w:spacing w:val="1"/>
          <w:sz w:val="32"/>
        </w:rPr>
        <w:t>1</w:t>
      </w:r>
      <w:r>
        <w:rPr>
          <w:sz w:val="32"/>
        </w:rPr>
        <w:t>）对党的理论和路线、方针、政策的态度。</w:t>
      </w:r>
      <w:r>
        <w:rPr>
          <w:spacing w:val="2"/>
          <w:sz w:val="32"/>
        </w:rPr>
        <w:t>（</w:t>
      </w:r>
      <w:r>
        <w:rPr>
          <w:rFonts w:ascii="Times New Roman" w:eastAsia="Times New Roman"/>
          <w:spacing w:val="2"/>
          <w:sz w:val="32"/>
        </w:rPr>
        <w:t>2</w:t>
      </w:r>
      <w:r>
        <w:rPr>
          <w:spacing w:val="2"/>
          <w:sz w:val="32"/>
        </w:rPr>
        <w:t>）</w:t>
      </w:r>
      <w:r>
        <w:rPr>
          <w:sz w:val="32"/>
        </w:rPr>
        <w:t>政治历史和在重大政治斗争中的表现。（</w:t>
      </w:r>
      <w:r>
        <w:rPr>
          <w:rFonts w:ascii="Times New Roman" w:eastAsia="Times New Roman"/>
          <w:sz w:val="32"/>
        </w:rPr>
        <w:t>3</w:t>
      </w:r>
      <w:r>
        <w:rPr>
          <w:sz w:val="32"/>
        </w:rPr>
        <w:t>）遵纪守法和遵守社会公德情况。（</w:t>
      </w:r>
      <w:r>
        <w:rPr>
          <w:rFonts w:ascii="Times New Roman" w:eastAsia="Times New Roman"/>
          <w:sz w:val="32"/>
        </w:rPr>
        <w:t>4</w:t>
      </w:r>
      <w:r>
        <w:rPr>
          <w:sz w:val="32"/>
        </w:rPr>
        <w:t>）直系亲属和与本人关系密切的主要社会关系的</w:t>
      </w:r>
      <w:r>
        <w:rPr>
          <w:spacing w:val="-1"/>
          <w:sz w:val="32"/>
        </w:rPr>
        <w:t>政治情况。</w:t>
      </w:r>
    </w:p>
    <w:p>
      <w:pPr>
        <w:pStyle w:val="11"/>
        <w:numPr>
          <w:ilvl w:val="0"/>
          <w:numId w:val="9"/>
        </w:numPr>
        <w:tabs>
          <w:tab w:val="left" w:pos="2132"/>
        </w:tabs>
        <w:spacing w:before="7" w:after="0" w:line="350" w:lineRule="auto"/>
        <w:ind w:left="1249" w:right="1248" w:firstLine="640"/>
        <w:jc w:val="both"/>
        <w:rPr>
          <w:sz w:val="32"/>
        </w:rPr>
      </w:pPr>
      <w:r>
        <w:rPr>
          <w:rFonts w:hint="eastAsia" w:ascii="楷体_GB2312" w:eastAsia="楷体_GB2312"/>
          <w:b/>
          <w:spacing w:val="-10"/>
          <w:sz w:val="32"/>
        </w:rPr>
        <w:t>明确政治审查方法。</w:t>
      </w:r>
      <w:r>
        <w:rPr>
          <w:spacing w:val="-1"/>
          <w:sz w:val="32"/>
        </w:rPr>
        <w:t>党组织应明确专人按照以下方法进行政治审查：（</w:t>
      </w:r>
      <w:r>
        <w:rPr>
          <w:rFonts w:ascii="Times New Roman" w:eastAsia="Times New Roman"/>
          <w:spacing w:val="-1"/>
          <w:sz w:val="32"/>
        </w:rPr>
        <w:t>1</w:t>
      </w:r>
      <w:r>
        <w:rPr>
          <w:spacing w:val="-1"/>
          <w:sz w:val="32"/>
        </w:rPr>
        <w:t>）同本人谈话、查阅有关档案材料、找有关单位和人员了解情况。（</w:t>
      </w:r>
      <w:r>
        <w:rPr>
          <w:rFonts w:ascii="Times New Roman" w:eastAsia="Times New Roman"/>
          <w:spacing w:val="-1"/>
          <w:sz w:val="32"/>
        </w:rPr>
        <w:t>2</w:t>
      </w:r>
      <w:r>
        <w:rPr>
          <w:spacing w:val="-1"/>
          <w:sz w:val="32"/>
        </w:rPr>
        <w:t>）一般以函调的形式，严格</w:t>
      </w:r>
    </w:p>
    <w:p>
      <w:pPr>
        <w:spacing w:after="0" w:line="350" w:lineRule="auto"/>
        <w:jc w:val="both"/>
        <w:rPr>
          <w:sz w:val="32"/>
        </w:rPr>
        <w:sectPr>
          <w:pgSz w:w="11910" w:h="16840"/>
          <w:pgMar w:top="1600" w:right="620" w:bottom="1400" w:left="620" w:header="0" w:footer="1213" w:gutter="0"/>
          <w:cols w:space="720" w:num="1"/>
        </w:sectPr>
      </w:pPr>
    </w:p>
    <w:p>
      <w:pPr>
        <w:pStyle w:val="7"/>
        <w:spacing w:before="3"/>
        <w:rPr>
          <w:sz w:val="15"/>
        </w:rPr>
      </w:pPr>
    </w:p>
    <w:p>
      <w:pPr>
        <w:pStyle w:val="7"/>
        <w:spacing w:before="65" w:line="350" w:lineRule="auto"/>
        <w:ind w:left="1249" w:right="1249"/>
        <w:jc w:val="both"/>
      </w:pPr>
      <w:r>
        <w:t>审查发展对象的直系亲属的政治情况。（</w:t>
      </w:r>
      <w:r>
        <w:rPr>
          <w:rFonts w:ascii="Times New Roman" w:eastAsia="Times New Roman"/>
        </w:rPr>
        <w:t>3</w:t>
      </w:r>
      <w:r>
        <w:t>）对某些重要情况不清的，可以向外单位的有关人员进行必要的函调或外调。</w:t>
      </w:r>
    </w:p>
    <w:p>
      <w:pPr>
        <w:pStyle w:val="11"/>
        <w:numPr>
          <w:ilvl w:val="0"/>
          <w:numId w:val="9"/>
        </w:numPr>
        <w:tabs>
          <w:tab w:val="left" w:pos="2141"/>
        </w:tabs>
        <w:spacing w:before="4" w:after="0" w:line="350" w:lineRule="auto"/>
        <w:ind w:left="1249" w:right="1131" w:firstLine="640"/>
        <w:jc w:val="both"/>
        <w:rPr>
          <w:sz w:val="32"/>
        </w:rPr>
      </w:pPr>
      <w:r>
        <w:rPr>
          <w:rFonts w:hint="eastAsia" w:ascii="楷体_GB2312" w:eastAsia="楷体_GB2312"/>
          <w:b/>
          <w:spacing w:val="11"/>
          <w:sz w:val="32"/>
        </w:rPr>
        <w:t>形成结论性材料</w:t>
      </w:r>
      <w:r>
        <w:rPr>
          <w:spacing w:val="10"/>
          <w:sz w:val="32"/>
        </w:rPr>
        <w:t>。党支部应形成政治审查情况的报</w:t>
      </w:r>
      <w:r>
        <w:rPr>
          <w:sz w:val="32"/>
        </w:rPr>
        <w:t>告，内容包括：（</w:t>
      </w:r>
      <w:r>
        <w:rPr>
          <w:rFonts w:ascii="Times New Roman" w:eastAsia="Times New Roman"/>
          <w:sz w:val="32"/>
        </w:rPr>
        <w:t>1</w:t>
      </w:r>
      <w:r>
        <w:rPr>
          <w:sz w:val="32"/>
        </w:rPr>
        <w:t>）发展对象本人的简历及直系亲属、主</w:t>
      </w:r>
      <w:r>
        <w:rPr>
          <w:spacing w:val="-7"/>
          <w:sz w:val="32"/>
        </w:rPr>
        <w:t>要社会关系情况。</w:t>
      </w:r>
      <w:r>
        <w:rPr>
          <w:spacing w:val="-10"/>
          <w:sz w:val="32"/>
        </w:rPr>
        <w:t>（</w:t>
      </w:r>
      <w:r>
        <w:rPr>
          <w:rFonts w:ascii="Times New Roman" w:eastAsia="Times New Roman"/>
          <w:spacing w:val="-10"/>
          <w:sz w:val="32"/>
        </w:rPr>
        <w:t>2</w:t>
      </w:r>
      <w:r>
        <w:rPr>
          <w:spacing w:val="-10"/>
          <w:sz w:val="32"/>
        </w:rPr>
        <w:t>）</w:t>
      </w:r>
      <w:r>
        <w:rPr>
          <w:spacing w:val="-5"/>
          <w:sz w:val="32"/>
        </w:rPr>
        <w:t>政治审查中提出的问题。</w:t>
      </w:r>
      <w:r>
        <w:rPr>
          <w:spacing w:val="-9"/>
          <w:sz w:val="32"/>
        </w:rPr>
        <w:t>（</w:t>
      </w:r>
      <w:r>
        <w:rPr>
          <w:rFonts w:ascii="Times New Roman" w:eastAsia="Times New Roman"/>
          <w:spacing w:val="-9"/>
          <w:sz w:val="32"/>
        </w:rPr>
        <w:t>3</w:t>
      </w:r>
      <w:r>
        <w:rPr>
          <w:spacing w:val="-9"/>
          <w:sz w:val="32"/>
        </w:rPr>
        <w:t>）</w:t>
      </w:r>
      <w:r>
        <w:rPr>
          <w:sz w:val="32"/>
        </w:rPr>
        <w:t>经调查已清楚的问题，没弄清的问题或疑点。</w:t>
      </w:r>
      <w:r>
        <w:rPr>
          <w:spacing w:val="2"/>
          <w:sz w:val="32"/>
        </w:rPr>
        <w:t>（</w:t>
      </w:r>
      <w:r>
        <w:rPr>
          <w:rFonts w:ascii="Times New Roman" w:eastAsia="Times New Roman"/>
          <w:spacing w:val="2"/>
          <w:sz w:val="32"/>
        </w:rPr>
        <w:t>4</w:t>
      </w:r>
      <w:r>
        <w:rPr>
          <w:spacing w:val="2"/>
          <w:sz w:val="32"/>
        </w:rPr>
        <w:t>）</w:t>
      </w:r>
      <w:r>
        <w:rPr>
          <w:sz w:val="32"/>
        </w:rPr>
        <w:t>经对调查情</w:t>
      </w:r>
      <w:r>
        <w:rPr>
          <w:spacing w:val="-6"/>
          <w:sz w:val="32"/>
        </w:rPr>
        <w:t>况的综合分析，提出是否影响发展对象入党的结论性意见。</w:t>
      </w:r>
    </w:p>
    <w:p>
      <w:pPr>
        <w:pStyle w:val="7"/>
        <w:spacing w:before="7"/>
        <w:ind w:left="1891"/>
        <w:rPr>
          <w:rFonts w:hint="eastAsia" w:ascii="黑体" w:eastAsia="黑体"/>
        </w:rPr>
      </w:pPr>
      <w:r>
        <w:rPr>
          <w:rFonts w:hint="eastAsia" w:ascii="黑体" w:eastAsia="黑体"/>
        </w:rPr>
        <w:t>十二、开展短期集中培训</w:t>
      </w:r>
    </w:p>
    <w:p>
      <w:pPr>
        <w:pStyle w:val="7"/>
        <w:spacing w:before="190" w:line="350" w:lineRule="auto"/>
        <w:ind w:left="1250" w:right="1244" w:firstLine="640"/>
        <w:jc w:val="both"/>
      </w:pPr>
      <w:r>
        <w:rPr>
          <w:spacing w:val="-6"/>
        </w:rPr>
        <w:t>由学校党委组织部或院</w:t>
      </w:r>
      <w:r>
        <w:t>（系</w:t>
      </w:r>
      <w:r>
        <w:rPr>
          <w:spacing w:val="-52"/>
        </w:rPr>
        <w:t>）</w:t>
      </w:r>
      <w:r>
        <w:rPr>
          <w:spacing w:val="-8"/>
        </w:rPr>
        <w:t>级党委负责组织，依托学</w:t>
      </w:r>
      <w:r>
        <w:rPr>
          <w:spacing w:val="-25"/>
        </w:rPr>
        <w:t>校党校，对发展对象进行短期集中培训。集中培训应做到“三</w:t>
      </w:r>
      <w:r>
        <w:rPr>
          <w:spacing w:val="-17"/>
        </w:rPr>
        <w:t>个严格”，即：严格培训时间、严格培训内容、严格培训考</w:t>
      </w:r>
      <w:r>
        <w:t>核。</w:t>
      </w:r>
    </w:p>
    <w:p>
      <w:pPr>
        <w:pStyle w:val="11"/>
        <w:numPr>
          <w:ilvl w:val="0"/>
          <w:numId w:val="10"/>
        </w:numPr>
        <w:tabs>
          <w:tab w:val="left" w:pos="2132"/>
        </w:tabs>
        <w:spacing w:before="6" w:after="0" w:line="240" w:lineRule="auto"/>
        <w:ind w:left="2131" w:right="0" w:hanging="241"/>
        <w:jc w:val="left"/>
        <w:rPr>
          <w:sz w:val="32"/>
        </w:rPr>
      </w:pPr>
      <w:r>
        <w:rPr>
          <w:rFonts w:hint="eastAsia" w:ascii="楷体_GB2312" w:eastAsia="楷体_GB2312"/>
          <w:b/>
          <w:spacing w:val="-6"/>
          <w:sz w:val="32"/>
        </w:rPr>
        <w:t>严格培训时间。</w:t>
      </w:r>
      <w:r>
        <w:rPr>
          <w:spacing w:val="-8"/>
          <w:sz w:val="32"/>
        </w:rPr>
        <w:t xml:space="preserve">培训时间一般不少于 </w:t>
      </w:r>
      <w:r>
        <w:rPr>
          <w:rFonts w:ascii="Times New Roman" w:eastAsia="Times New Roman"/>
          <w:sz w:val="32"/>
        </w:rPr>
        <w:t>3</w:t>
      </w:r>
      <w:r>
        <w:rPr>
          <w:rFonts w:ascii="Times New Roman" w:eastAsia="Times New Roman"/>
          <w:spacing w:val="-1"/>
          <w:sz w:val="32"/>
        </w:rPr>
        <w:t xml:space="preserve"> </w:t>
      </w:r>
      <w:r>
        <w:rPr>
          <w:spacing w:val="-42"/>
          <w:sz w:val="32"/>
        </w:rPr>
        <w:t>天</w:t>
      </w:r>
      <w:r>
        <w:rPr>
          <w:sz w:val="32"/>
        </w:rPr>
        <w:t>（或不少于</w:t>
      </w:r>
    </w:p>
    <w:p>
      <w:pPr>
        <w:pStyle w:val="7"/>
        <w:spacing w:before="190" w:line="350" w:lineRule="auto"/>
        <w:ind w:left="1250" w:right="1243"/>
      </w:pPr>
      <w:r>
        <w:rPr>
          <w:rFonts w:ascii="Times New Roman" w:eastAsia="Times New Roman"/>
        </w:rPr>
        <w:t xml:space="preserve">24 </w:t>
      </w:r>
      <w:r>
        <w:t>个学时）。短期集中培训，不能以分散自学代替集中培训。</w:t>
      </w:r>
    </w:p>
    <w:p>
      <w:pPr>
        <w:pStyle w:val="11"/>
        <w:numPr>
          <w:ilvl w:val="0"/>
          <w:numId w:val="10"/>
        </w:numPr>
        <w:tabs>
          <w:tab w:val="left" w:pos="2132"/>
        </w:tabs>
        <w:spacing w:before="2" w:after="0" w:line="350" w:lineRule="auto"/>
        <w:ind w:left="1250" w:right="1243" w:firstLine="640"/>
        <w:jc w:val="both"/>
        <w:rPr>
          <w:sz w:val="32"/>
        </w:rPr>
      </w:pPr>
      <w:r>
        <w:rPr>
          <w:rFonts w:hint="eastAsia" w:ascii="楷体_GB2312" w:eastAsia="楷体_GB2312"/>
          <w:b/>
          <w:spacing w:val="-3"/>
          <w:sz w:val="32"/>
        </w:rPr>
        <w:t>严格培训内容。</w:t>
      </w:r>
      <w:r>
        <w:rPr>
          <w:spacing w:val="-8"/>
          <w:sz w:val="32"/>
        </w:rPr>
        <w:t>主要学习党章、党史、《关于新形势</w:t>
      </w:r>
      <w:r>
        <w:rPr>
          <w:spacing w:val="-17"/>
          <w:sz w:val="32"/>
        </w:rPr>
        <w:t>下党内政治生活的若干准则》等文件。中央组织部组织编写的《入党教材》，可以作为学习辅导材料。</w:t>
      </w:r>
    </w:p>
    <w:p>
      <w:pPr>
        <w:pStyle w:val="11"/>
        <w:numPr>
          <w:ilvl w:val="0"/>
          <w:numId w:val="10"/>
        </w:numPr>
        <w:tabs>
          <w:tab w:val="left" w:pos="2132"/>
        </w:tabs>
        <w:spacing w:before="5" w:after="0" w:line="350" w:lineRule="auto"/>
        <w:ind w:left="1250" w:right="1248" w:firstLine="640"/>
        <w:jc w:val="left"/>
        <w:rPr>
          <w:sz w:val="32"/>
        </w:rPr>
      </w:pPr>
      <w:r>
        <w:rPr>
          <w:rFonts w:hint="eastAsia" w:ascii="楷体_GB2312" w:eastAsia="楷体_GB2312"/>
          <w:b/>
          <w:w w:val="95"/>
          <w:sz w:val="32"/>
        </w:rPr>
        <w:t>严格培训考核</w:t>
      </w:r>
      <w:r>
        <w:rPr>
          <w:spacing w:val="-10"/>
          <w:w w:val="95"/>
          <w:sz w:val="32"/>
        </w:rPr>
        <w:t xml:space="preserve">。培训结束后，短期培训负责单位应组 </w:t>
      </w:r>
      <w:r>
        <w:rPr>
          <w:spacing w:val="-10"/>
          <w:sz w:val="32"/>
        </w:rPr>
        <w:t>织考试。考核不合格的，一般不能接收为预备党员。</w:t>
      </w:r>
    </w:p>
    <w:p>
      <w:pPr>
        <w:pStyle w:val="7"/>
        <w:tabs>
          <w:tab w:val="left" w:pos="1600"/>
        </w:tabs>
        <w:spacing w:before="158"/>
        <w:jc w:val="center"/>
        <w:rPr>
          <w:rFonts w:hint="eastAsia" w:ascii="黑体" w:eastAsia="黑体"/>
        </w:rPr>
      </w:pPr>
      <w:r>
        <w:rPr>
          <w:rFonts w:hint="eastAsia" w:ascii="黑体" w:eastAsia="黑体"/>
        </w:rPr>
        <w:t>第四阶段</w:t>
      </w:r>
      <w:r>
        <w:rPr>
          <w:rFonts w:hint="eastAsia" w:ascii="黑体" w:eastAsia="黑体"/>
        </w:rPr>
        <w:tab/>
      </w:r>
      <w:r>
        <w:rPr>
          <w:rFonts w:hint="eastAsia" w:ascii="黑体" w:eastAsia="黑体"/>
        </w:rPr>
        <w:t>预备党员的接收</w:t>
      </w:r>
    </w:p>
    <w:p>
      <w:pPr>
        <w:spacing w:after="0"/>
        <w:jc w:val="center"/>
        <w:rPr>
          <w:rFonts w:hint="eastAsia" w:ascii="黑体" w:eastAsia="黑体"/>
        </w:rPr>
        <w:sectPr>
          <w:pgSz w:w="11910" w:h="16840"/>
          <w:pgMar w:top="1600" w:right="620" w:bottom="1400" w:left="620" w:header="0" w:footer="1213" w:gutter="0"/>
          <w:cols w:space="720" w:num="1"/>
        </w:sectPr>
      </w:pPr>
    </w:p>
    <w:p>
      <w:pPr>
        <w:pStyle w:val="7"/>
        <w:rPr>
          <w:rFonts w:ascii="黑体"/>
          <w:sz w:val="16"/>
        </w:rPr>
      </w:pPr>
    </w:p>
    <w:p>
      <w:pPr>
        <w:pStyle w:val="7"/>
        <w:spacing w:before="55"/>
        <w:ind w:left="1890"/>
        <w:rPr>
          <w:rFonts w:hint="eastAsia" w:ascii="黑体" w:eastAsia="黑体"/>
        </w:rPr>
      </w:pPr>
      <w:r>
        <w:rPr>
          <w:rFonts w:hint="eastAsia" w:ascii="黑体" w:eastAsia="黑体"/>
          <w:spacing w:val="-1"/>
        </w:rPr>
        <w:t>十三、党支部委员会审查</w:t>
      </w:r>
    </w:p>
    <w:p>
      <w:pPr>
        <w:pStyle w:val="7"/>
        <w:spacing w:before="190" w:line="350" w:lineRule="auto"/>
        <w:ind w:left="1249" w:right="1248" w:firstLine="640"/>
        <w:jc w:val="both"/>
      </w:pPr>
      <w:r>
        <w:rPr>
          <w:spacing w:val="-8"/>
        </w:rPr>
        <w:t>党支部委员会应当对发展对象进行严格审查，经集体讨</w:t>
      </w:r>
      <w:r>
        <w:rPr>
          <w:spacing w:val="-16"/>
        </w:rPr>
        <w:t>论后形成决议，报上级党委预审。具体程序是：党支部委员</w:t>
      </w:r>
      <w:r>
        <w:t>会研究审查、上报预审材料。</w:t>
      </w:r>
    </w:p>
    <w:p>
      <w:pPr>
        <w:pStyle w:val="11"/>
        <w:numPr>
          <w:ilvl w:val="0"/>
          <w:numId w:val="11"/>
        </w:numPr>
        <w:tabs>
          <w:tab w:val="left" w:pos="2131"/>
        </w:tabs>
        <w:spacing w:before="4" w:after="0" w:line="350" w:lineRule="auto"/>
        <w:ind w:left="1249" w:right="1092" w:firstLine="640"/>
        <w:jc w:val="left"/>
        <w:rPr>
          <w:sz w:val="32"/>
        </w:rPr>
      </w:pPr>
      <w:r>
        <w:rPr>
          <w:rFonts w:hint="eastAsia" w:ascii="楷体_GB2312" w:eastAsia="楷体_GB2312"/>
          <w:b/>
          <w:spacing w:val="-4"/>
          <w:sz w:val="32"/>
        </w:rPr>
        <w:t>党支部委员会研究审查。</w:t>
      </w:r>
      <w:r>
        <w:rPr>
          <w:spacing w:val="-5"/>
          <w:sz w:val="32"/>
        </w:rPr>
        <w:t>召开党支部委员会会议，听</w:t>
      </w:r>
      <w:r>
        <w:rPr>
          <w:spacing w:val="-14"/>
          <w:sz w:val="32"/>
        </w:rPr>
        <w:t>取入党介绍人关于发展对象的情况汇报，对发展对象有关问</w:t>
      </w:r>
      <w:r>
        <w:rPr>
          <w:spacing w:val="-19"/>
          <w:sz w:val="32"/>
        </w:rPr>
        <w:t>题进行严格审查并形成书面记录。研究审议前，党支部一般</w:t>
      </w:r>
      <w:r>
        <w:rPr>
          <w:spacing w:val="-23"/>
          <w:sz w:val="32"/>
        </w:rPr>
        <w:t>应事先广泛征求党员和群众对发展对象的意见，由党支部书记或组织委员同发展对象谈话，进一步了解其对党的认识、</w:t>
      </w:r>
      <w:r>
        <w:rPr>
          <w:spacing w:val="-17"/>
          <w:sz w:val="32"/>
        </w:rPr>
        <w:t>入党动机以及其他需要了解的情况。</w:t>
      </w:r>
    </w:p>
    <w:p>
      <w:pPr>
        <w:pStyle w:val="11"/>
        <w:numPr>
          <w:ilvl w:val="0"/>
          <w:numId w:val="11"/>
        </w:numPr>
        <w:tabs>
          <w:tab w:val="left" w:pos="2140"/>
        </w:tabs>
        <w:spacing w:before="9" w:after="0" w:line="350" w:lineRule="auto"/>
        <w:ind w:left="1249" w:right="1238" w:firstLine="640"/>
        <w:jc w:val="both"/>
        <w:rPr>
          <w:sz w:val="32"/>
        </w:rPr>
      </w:pPr>
      <w:r>
        <w:rPr>
          <w:rFonts w:hint="eastAsia" w:ascii="楷体_GB2312" w:eastAsia="楷体_GB2312"/>
          <w:b/>
          <w:spacing w:val="11"/>
          <w:sz w:val="32"/>
        </w:rPr>
        <w:t>上报预审材料。</w:t>
      </w:r>
      <w:r>
        <w:rPr>
          <w:spacing w:val="10"/>
          <w:sz w:val="32"/>
        </w:rPr>
        <w:t>经党支部委员会集体讨论审查合格</w:t>
      </w:r>
      <w:r>
        <w:rPr>
          <w:spacing w:val="-15"/>
          <w:sz w:val="32"/>
        </w:rPr>
        <w:t>后，将发展对象的入党申请书、思想汇报、入党积极分子培</w:t>
      </w:r>
      <w:r>
        <w:rPr>
          <w:spacing w:val="-19"/>
          <w:sz w:val="32"/>
        </w:rPr>
        <w:t>养教育和考察情况、政治审查结论性材料、参加短期集中培</w:t>
      </w:r>
      <w:r>
        <w:rPr>
          <w:spacing w:val="-16"/>
          <w:sz w:val="32"/>
        </w:rPr>
        <w:t>训情况、公示情况、其他需要上级党委审查的材料以及预审</w:t>
      </w:r>
      <w:r>
        <w:rPr>
          <w:spacing w:val="-19"/>
          <w:sz w:val="32"/>
        </w:rPr>
        <w:t>请示和发展对象预审表，报送上级党委。党支部上级党组织</w:t>
      </w:r>
      <w:r>
        <w:rPr>
          <w:spacing w:val="-18"/>
          <w:sz w:val="32"/>
        </w:rPr>
        <w:t>为党总支的，党总支应在上报预审材料前，对党支部确定的人选进行审议。</w:t>
      </w:r>
    </w:p>
    <w:p>
      <w:pPr>
        <w:pStyle w:val="7"/>
        <w:spacing w:before="9"/>
        <w:ind w:left="1890"/>
        <w:rPr>
          <w:rFonts w:hint="eastAsia" w:ascii="黑体" w:eastAsia="黑体"/>
        </w:rPr>
      </w:pPr>
      <w:r>
        <w:rPr>
          <w:rFonts w:hint="eastAsia" w:ascii="黑体" w:eastAsia="黑体"/>
        </w:rPr>
        <w:t>十四、上级党委预审</w:t>
      </w:r>
    </w:p>
    <w:p>
      <w:pPr>
        <w:pStyle w:val="7"/>
        <w:spacing w:before="190" w:line="350" w:lineRule="auto"/>
        <w:ind w:left="1249" w:right="1243" w:firstLine="641"/>
        <w:jc w:val="both"/>
      </w:pPr>
      <w:r>
        <w:rPr>
          <w:spacing w:val="-9"/>
        </w:rPr>
        <w:t>上级党委在接到党支部上报的预审材料后，一般由组织</w:t>
      </w:r>
      <w:r>
        <w:rPr>
          <w:spacing w:val="-16"/>
        </w:rPr>
        <w:t>员负责审查，召开党委会议进行讨论。根据需要听取执纪执</w:t>
      </w:r>
      <w:r>
        <w:rPr>
          <w:spacing w:val="-20"/>
        </w:rPr>
        <w:t xml:space="preserve">法等相关部门的意见。预审一般应在 </w:t>
      </w:r>
      <w:r>
        <w:rPr>
          <w:rFonts w:ascii="Times New Roman" w:eastAsia="Times New Roman"/>
        </w:rPr>
        <w:t xml:space="preserve">15 </w:t>
      </w:r>
      <w:r>
        <w:t>日内完成。审查结</w:t>
      </w:r>
      <w:r>
        <w:rPr>
          <w:spacing w:val="5"/>
        </w:rPr>
        <w:t>果以书面形式通知党支部，并向审查合格的发展对象发放</w:t>
      </w:r>
    </w:p>
    <w:p>
      <w:pPr>
        <w:spacing w:after="0" w:line="350" w:lineRule="auto"/>
        <w:jc w:val="both"/>
        <w:sectPr>
          <w:pgSz w:w="11910" w:h="16840"/>
          <w:pgMar w:top="1600" w:right="620" w:bottom="1400" w:left="620" w:header="0" w:footer="1213" w:gutter="0"/>
          <w:cols w:space="720" w:num="1"/>
        </w:sectPr>
      </w:pPr>
    </w:p>
    <w:p>
      <w:pPr>
        <w:pStyle w:val="7"/>
        <w:rPr>
          <w:sz w:val="16"/>
        </w:rPr>
      </w:pPr>
    </w:p>
    <w:p>
      <w:pPr>
        <w:pStyle w:val="7"/>
        <w:spacing w:before="55"/>
        <w:ind w:left="1249"/>
      </w:pPr>
      <w:r>
        <w:t>《中国共产党入党志愿书》。</w:t>
      </w:r>
    </w:p>
    <w:p>
      <w:pPr>
        <w:pStyle w:val="7"/>
        <w:spacing w:before="190" w:line="350" w:lineRule="auto"/>
        <w:ind w:left="1249" w:right="1249" w:firstLine="640"/>
        <w:jc w:val="both"/>
      </w:pPr>
      <w:r>
        <w:t>上级党委在预审时应坚持“六个不发展”，即：（</w:t>
      </w:r>
      <w:r>
        <w:rPr>
          <w:rFonts w:ascii="Times New Roman" w:hAnsi="Times New Roman" w:eastAsia="Times New Roman"/>
        </w:rPr>
        <w:t>1</w:t>
      </w:r>
      <w:r>
        <w:t xml:space="preserve">） 确定为发展对象时积极分子培养时间不满 </w:t>
      </w:r>
      <w:r>
        <w:rPr>
          <w:rFonts w:ascii="Times New Roman" w:hAnsi="Times New Roman" w:eastAsia="Times New Roman"/>
        </w:rPr>
        <w:t xml:space="preserve">1 </w:t>
      </w:r>
      <w:r>
        <w:t>年的不发展。</w:t>
      </w:r>
    </w:p>
    <w:p>
      <w:pPr>
        <w:pStyle w:val="11"/>
        <w:numPr>
          <w:ilvl w:val="0"/>
          <w:numId w:val="12"/>
        </w:numPr>
        <w:tabs>
          <w:tab w:val="left" w:pos="2051"/>
        </w:tabs>
        <w:spacing w:before="3" w:after="0" w:line="350" w:lineRule="auto"/>
        <w:ind w:left="1249" w:right="1250" w:firstLine="0"/>
        <w:jc w:val="both"/>
        <w:rPr>
          <w:sz w:val="32"/>
        </w:rPr>
      </w:pPr>
      <w:r>
        <w:rPr>
          <w:sz w:val="32"/>
        </w:rPr>
        <w:t>确定为发展对象后未经过短期集中培训或考核不合格</w:t>
      </w:r>
      <w:r>
        <w:rPr>
          <w:spacing w:val="-11"/>
          <w:sz w:val="32"/>
        </w:rPr>
        <w:t>的不发展。</w:t>
      </w:r>
      <w:r>
        <w:rPr>
          <w:spacing w:val="-10"/>
          <w:sz w:val="32"/>
        </w:rPr>
        <w:t>（</w:t>
      </w:r>
      <w:r>
        <w:rPr>
          <w:rFonts w:ascii="Times New Roman" w:eastAsia="Times New Roman"/>
          <w:spacing w:val="-10"/>
          <w:sz w:val="32"/>
        </w:rPr>
        <w:t>3</w:t>
      </w:r>
      <w:r>
        <w:rPr>
          <w:spacing w:val="-10"/>
          <w:sz w:val="32"/>
        </w:rPr>
        <w:t>）</w:t>
      </w:r>
      <w:r>
        <w:rPr>
          <w:spacing w:val="-4"/>
          <w:sz w:val="32"/>
        </w:rPr>
        <w:t>未经政审或政审不合格的不发展。</w:t>
      </w:r>
      <w:r>
        <w:rPr>
          <w:spacing w:val="-10"/>
          <w:sz w:val="32"/>
        </w:rPr>
        <w:t>（</w:t>
      </w:r>
      <w:r>
        <w:rPr>
          <w:rFonts w:ascii="Times New Roman" w:eastAsia="Times New Roman"/>
          <w:spacing w:val="-10"/>
          <w:sz w:val="32"/>
        </w:rPr>
        <w:t>4</w:t>
      </w:r>
      <w:r>
        <w:rPr>
          <w:spacing w:val="-10"/>
          <w:sz w:val="32"/>
        </w:rPr>
        <w:t>）</w:t>
      </w:r>
      <w:r>
        <w:rPr>
          <w:spacing w:val="-26"/>
          <w:sz w:val="32"/>
        </w:rPr>
        <w:t>群</w:t>
      </w:r>
      <w:r>
        <w:rPr>
          <w:sz w:val="32"/>
        </w:rPr>
        <w:t>众反映的问题没有查清或党内外争议大的不发展。（</w:t>
      </w:r>
      <w:r>
        <w:rPr>
          <w:rFonts w:ascii="Times New Roman" w:eastAsia="Times New Roman"/>
          <w:sz w:val="32"/>
        </w:rPr>
        <w:t>5</w:t>
      </w:r>
      <w:r>
        <w:rPr>
          <w:sz w:val="32"/>
        </w:rPr>
        <w:t>）正接受处分的不发展。（</w:t>
      </w:r>
      <w:r>
        <w:rPr>
          <w:rFonts w:ascii="Times New Roman" w:eastAsia="Times New Roman"/>
          <w:sz w:val="32"/>
        </w:rPr>
        <w:t>6</w:t>
      </w:r>
      <w:r>
        <w:rPr>
          <w:sz w:val="32"/>
        </w:rPr>
        <w:t>）</w:t>
      </w:r>
      <w:r>
        <w:rPr>
          <w:spacing w:val="-29"/>
          <w:sz w:val="32"/>
        </w:rPr>
        <w:t xml:space="preserve">未来 </w:t>
      </w:r>
      <w:r>
        <w:rPr>
          <w:rFonts w:ascii="Times New Roman" w:eastAsia="Times New Roman"/>
          <w:sz w:val="32"/>
        </w:rPr>
        <w:t>3</w:t>
      </w:r>
      <w:r>
        <w:rPr>
          <w:rFonts w:ascii="Times New Roman" w:eastAsia="Times New Roman"/>
          <w:spacing w:val="-4"/>
          <w:sz w:val="32"/>
        </w:rPr>
        <w:t xml:space="preserve"> </w:t>
      </w:r>
      <w:r>
        <w:rPr>
          <w:spacing w:val="-1"/>
          <w:sz w:val="32"/>
        </w:rPr>
        <w:t>个月内将离开学校的不发展。</w:t>
      </w:r>
    </w:p>
    <w:p>
      <w:pPr>
        <w:pStyle w:val="7"/>
        <w:spacing w:before="7"/>
        <w:ind w:left="1891"/>
        <w:rPr>
          <w:rFonts w:hint="eastAsia" w:ascii="黑体" w:eastAsia="黑体"/>
        </w:rPr>
      </w:pPr>
      <w:r>
        <w:rPr>
          <w:rFonts w:hint="eastAsia" w:ascii="黑体" w:eastAsia="黑体"/>
        </w:rPr>
        <w:t>十五、填写入党志愿书</w:t>
      </w:r>
    </w:p>
    <w:p>
      <w:pPr>
        <w:pStyle w:val="7"/>
        <w:spacing w:before="190" w:line="350" w:lineRule="auto"/>
        <w:ind w:left="1250" w:right="1241" w:firstLine="640"/>
        <w:jc w:val="both"/>
      </w:pPr>
      <w:r>
        <w:rPr>
          <w:spacing w:val="-13"/>
        </w:rPr>
        <w:t>审查合格的发展对象、入党介绍人、谈话人及有关党组</w:t>
      </w:r>
      <w:r>
        <w:rPr>
          <w:spacing w:val="-16"/>
        </w:rPr>
        <w:t>织应严肃、认真地填写《中国共产党入党志愿书》。填写入</w:t>
      </w:r>
      <w:r>
        <w:rPr>
          <w:spacing w:val="-18"/>
        </w:rPr>
        <w:t>党志愿书应做到“两清楚一指导”，即：清楚填写时间、清</w:t>
      </w:r>
      <w:r>
        <w:t>楚填写内容、入党介绍人具体指导。</w:t>
      </w:r>
    </w:p>
    <w:p>
      <w:pPr>
        <w:pStyle w:val="11"/>
        <w:numPr>
          <w:ilvl w:val="1"/>
          <w:numId w:val="12"/>
        </w:numPr>
        <w:tabs>
          <w:tab w:val="left" w:pos="2132"/>
        </w:tabs>
        <w:spacing w:before="5" w:after="0" w:line="350" w:lineRule="auto"/>
        <w:ind w:left="1250" w:right="1247" w:firstLine="640"/>
        <w:jc w:val="left"/>
        <w:rPr>
          <w:sz w:val="32"/>
        </w:rPr>
      </w:pPr>
      <w:r>
        <w:rPr>
          <w:rFonts w:hint="eastAsia" w:ascii="楷体_GB2312" w:eastAsia="楷体_GB2312"/>
          <w:b/>
          <w:spacing w:val="-12"/>
          <w:sz w:val="32"/>
        </w:rPr>
        <w:t>清楚填写时间。</w:t>
      </w:r>
      <w:r>
        <w:rPr>
          <w:spacing w:val="-1"/>
          <w:sz w:val="32"/>
        </w:rPr>
        <w:t>发展对象应在党支部党员大会讨论接收其为预备党员前，填写完《中国共产党入党志愿书》。</w:t>
      </w:r>
    </w:p>
    <w:p>
      <w:pPr>
        <w:pStyle w:val="11"/>
        <w:numPr>
          <w:ilvl w:val="1"/>
          <w:numId w:val="12"/>
        </w:numPr>
        <w:tabs>
          <w:tab w:val="left" w:pos="2132"/>
        </w:tabs>
        <w:spacing w:before="3" w:after="0" w:line="350" w:lineRule="auto"/>
        <w:ind w:left="1250" w:right="1245" w:firstLine="640"/>
        <w:jc w:val="both"/>
        <w:rPr>
          <w:sz w:val="32"/>
        </w:rPr>
      </w:pPr>
      <w:r>
        <w:rPr>
          <w:rFonts w:hint="eastAsia" w:ascii="楷体_GB2312" w:hAnsi="楷体_GB2312" w:eastAsia="楷体_GB2312"/>
          <w:b/>
          <w:spacing w:val="-6"/>
          <w:w w:val="95"/>
          <w:sz w:val="32"/>
        </w:rPr>
        <w:t>清楚填写内容。</w:t>
      </w:r>
      <w:r>
        <w:rPr>
          <w:spacing w:val="-4"/>
          <w:w w:val="95"/>
          <w:sz w:val="32"/>
        </w:rPr>
        <w:t xml:space="preserve">发展对象填写的内容是《中国共产党 </w:t>
      </w:r>
      <w:r>
        <w:rPr>
          <w:spacing w:val="-15"/>
          <w:sz w:val="32"/>
        </w:rPr>
        <w:t>入党志愿书》“入党介绍人意见”栏之前的表内项目。一般</w:t>
      </w:r>
      <w:r>
        <w:rPr>
          <w:spacing w:val="-13"/>
          <w:sz w:val="32"/>
        </w:rPr>
        <w:t>必须由本人填写。因特殊原因不能亲笔填写的，代笔人应为</w:t>
      </w:r>
      <w:r>
        <w:rPr>
          <w:spacing w:val="-12"/>
          <w:sz w:val="32"/>
        </w:rPr>
        <w:t>党员，代笔人应签名并注明原因。</w:t>
      </w:r>
    </w:p>
    <w:p>
      <w:pPr>
        <w:pStyle w:val="11"/>
        <w:numPr>
          <w:ilvl w:val="1"/>
          <w:numId w:val="12"/>
        </w:numPr>
        <w:tabs>
          <w:tab w:val="left" w:pos="2132"/>
        </w:tabs>
        <w:spacing w:before="6" w:after="0" w:line="350" w:lineRule="auto"/>
        <w:ind w:left="1250" w:right="1083" w:firstLine="640"/>
        <w:jc w:val="left"/>
        <w:rPr>
          <w:sz w:val="32"/>
        </w:rPr>
      </w:pPr>
      <w:r>
        <w:rPr>
          <w:rFonts w:hint="eastAsia" w:ascii="楷体_GB2312" w:eastAsia="楷体_GB2312"/>
          <w:b/>
          <w:spacing w:val="-13"/>
          <w:sz w:val="32"/>
        </w:rPr>
        <w:t>入党介绍人具体指导。</w:t>
      </w:r>
      <w:r>
        <w:rPr>
          <w:spacing w:val="-12"/>
          <w:sz w:val="32"/>
        </w:rPr>
        <w:t>填写《中国共产党入党志愿书》</w:t>
      </w:r>
      <w:r>
        <w:rPr>
          <w:spacing w:val="-14"/>
          <w:sz w:val="32"/>
        </w:rPr>
        <w:t>前，入党介绍人应就填写内容和要求向发展对象进行具体指导。</w:t>
      </w:r>
    </w:p>
    <w:p>
      <w:pPr>
        <w:spacing w:after="0" w:line="35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ind w:left="1890"/>
        <w:rPr>
          <w:rFonts w:hint="eastAsia" w:ascii="黑体" w:eastAsia="黑体"/>
        </w:rPr>
      </w:pPr>
      <w:r>
        <w:rPr>
          <w:rFonts w:hint="eastAsia" w:ascii="黑体" w:eastAsia="黑体"/>
        </w:rPr>
        <w:t>十六、党支部党员大会讨论</w:t>
      </w:r>
    </w:p>
    <w:p>
      <w:pPr>
        <w:pStyle w:val="7"/>
        <w:spacing w:before="190" w:line="350" w:lineRule="auto"/>
        <w:ind w:left="1249" w:right="1250" w:firstLine="640"/>
        <w:jc w:val="both"/>
      </w:pPr>
      <w:r>
        <w:rPr>
          <w:spacing w:val="-12"/>
        </w:rPr>
        <w:t>经上级党委预审合格的发展对象，党支部委员会一般应</w:t>
      </w:r>
      <w:r>
        <w:rPr>
          <w:spacing w:val="-51"/>
        </w:rPr>
        <w:t xml:space="preserve">在 </w:t>
      </w:r>
      <w:r>
        <w:rPr>
          <w:rFonts w:ascii="Times New Roman" w:eastAsia="Times New Roman"/>
        </w:rPr>
        <w:t xml:space="preserve">15 </w:t>
      </w:r>
      <w:r>
        <w:t>日内提交党支部党员大会讨论。具体程序是：党支部党员大会讨论、党总支审议、上报上级党委。</w:t>
      </w:r>
    </w:p>
    <w:p>
      <w:pPr>
        <w:pStyle w:val="11"/>
        <w:numPr>
          <w:ilvl w:val="0"/>
          <w:numId w:val="13"/>
        </w:numPr>
        <w:tabs>
          <w:tab w:val="left" w:pos="2132"/>
        </w:tabs>
        <w:spacing w:before="4" w:after="0" w:line="350" w:lineRule="auto"/>
        <w:ind w:left="1249" w:right="1091" w:firstLine="641"/>
        <w:jc w:val="left"/>
        <w:rPr>
          <w:sz w:val="32"/>
        </w:rPr>
      </w:pPr>
      <w:r>
        <w:rPr>
          <w:rFonts w:hint="eastAsia" w:ascii="楷体_GB2312" w:eastAsia="楷体_GB2312"/>
          <w:b/>
          <w:spacing w:val="-10"/>
          <w:sz w:val="32"/>
        </w:rPr>
        <w:t>党支部党员大会讨论。</w:t>
      </w:r>
      <w:r>
        <w:rPr>
          <w:sz w:val="32"/>
        </w:rPr>
        <w:t>党支部党员大会讨论接收预备</w:t>
      </w:r>
      <w:r>
        <w:rPr>
          <w:spacing w:val="-14"/>
          <w:sz w:val="32"/>
        </w:rPr>
        <w:t>党员时，有表决权的到会人数必须超过应到会有表决权人数的半数。会议的主要程序是：（</w:t>
      </w:r>
      <w:r>
        <w:rPr>
          <w:rFonts w:ascii="Times New Roman" w:eastAsia="Times New Roman"/>
          <w:spacing w:val="-14"/>
          <w:sz w:val="32"/>
        </w:rPr>
        <w:t>1</w:t>
      </w:r>
      <w:r>
        <w:rPr>
          <w:spacing w:val="-14"/>
          <w:sz w:val="32"/>
        </w:rPr>
        <w:t>）发展对象汇报情况。包</w:t>
      </w:r>
      <w:r>
        <w:rPr>
          <w:spacing w:val="-15"/>
          <w:sz w:val="32"/>
        </w:rPr>
        <w:t>括：汇报对党的认识、入党动机、本人履历、家庭和主要社会关系情况，以及需要向党组织说明的问题。（</w:t>
      </w:r>
      <w:r>
        <w:rPr>
          <w:rFonts w:ascii="Times New Roman" w:eastAsia="Times New Roman"/>
          <w:spacing w:val="-15"/>
          <w:sz w:val="32"/>
        </w:rPr>
        <w:t>2</w:t>
      </w:r>
      <w:r>
        <w:rPr>
          <w:spacing w:val="-15"/>
          <w:sz w:val="32"/>
        </w:rPr>
        <w:t>）</w:t>
      </w:r>
      <w:r>
        <w:rPr>
          <w:spacing w:val="-7"/>
          <w:sz w:val="32"/>
        </w:rPr>
        <w:t>入党介</w:t>
      </w:r>
      <w:r>
        <w:rPr>
          <w:spacing w:val="-16"/>
          <w:sz w:val="32"/>
        </w:rPr>
        <w:t>绍人介绍情况。介绍发展对象有关情况，并对其能否入党表明意见。（</w:t>
      </w:r>
      <w:r>
        <w:rPr>
          <w:rFonts w:ascii="Times New Roman" w:eastAsia="Times New Roman"/>
          <w:spacing w:val="-16"/>
          <w:sz w:val="32"/>
        </w:rPr>
        <w:t>3</w:t>
      </w:r>
      <w:r>
        <w:rPr>
          <w:spacing w:val="-16"/>
          <w:sz w:val="32"/>
        </w:rPr>
        <w:t>）党支部委员会报告情况。由党支部书记或组</w:t>
      </w:r>
      <w:r>
        <w:rPr>
          <w:spacing w:val="5"/>
          <w:sz w:val="32"/>
        </w:rPr>
        <w:t>织委员代表党支部委员会报告对发展对象的审查情况，包</w:t>
      </w:r>
      <w:r>
        <w:rPr>
          <w:spacing w:val="-14"/>
          <w:sz w:val="32"/>
        </w:rPr>
        <w:t>括：发展对象的基本情况和现实表现；对发展对象的政治审</w:t>
      </w:r>
      <w:r>
        <w:rPr>
          <w:spacing w:val="-16"/>
          <w:sz w:val="32"/>
        </w:rPr>
        <w:t>查情况；征求党员和群众意见情况；上级党委对发展对象的预审情况；其他需要向党支部党员大会说明的问题。</w:t>
      </w:r>
      <w:r>
        <w:rPr>
          <w:spacing w:val="2"/>
          <w:sz w:val="32"/>
        </w:rPr>
        <w:t>（</w:t>
      </w:r>
      <w:r>
        <w:rPr>
          <w:rFonts w:ascii="Times New Roman" w:eastAsia="Times New Roman"/>
          <w:spacing w:val="2"/>
          <w:sz w:val="32"/>
        </w:rPr>
        <w:t>4</w:t>
      </w:r>
      <w:r>
        <w:rPr>
          <w:spacing w:val="2"/>
          <w:sz w:val="32"/>
        </w:rPr>
        <w:t xml:space="preserve">） </w:t>
      </w:r>
      <w:r>
        <w:rPr>
          <w:spacing w:val="-13"/>
          <w:sz w:val="32"/>
        </w:rPr>
        <w:t>与会党员发表意见。与会党员对发展对象能否入党进行充分讨论。（</w:t>
      </w:r>
      <w:r>
        <w:rPr>
          <w:rFonts w:ascii="Times New Roman" w:eastAsia="Times New Roman"/>
          <w:spacing w:val="-13"/>
          <w:sz w:val="32"/>
        </w:rPr>
        <w:t>5</w:t>
      </w:r>
      <w:r>
        <w:rPr>
          <w:spacing w:val="-13"/>
          <w:sz w:val="32"/>
        </w:rPr>
        <w:t>）发展对象对党支部党员大会讨论的情况表明自己的态度。（</w:t>
      </w:r>
      <w:r>
        <w:rPr>
          <w:rFonts w:ascii="Times New Roman" w:eastAsia="Times New Roman"/>
          <w:spacing w:val="-13"/>
          <w:sz w:val="32"/>
        </w:rPr>
        <w:t>6</w:t>
      </w:r>
      <w:r>
        <w:rPr>
          <w:spacing w:val="-13"/>
          <w:sz w:val="32"/>
        </w:rPr>
        <w:t>）</w:t>
      </w:r>
      <w:r>
        <w:rPr>
          <w:spacing w:val="-9"/>
          <w:sz w:val="32"/>
        </w:rPr>
        <w:t>票决。采取无记名投票方式进行表决，赞</w:t>
      </w:r>
      <w:r>
        <w:rPr>
          <w:spacing w:val="-17"/>
          <w:sz w:val="32"/>
        </w:rPr>
        <w:t xml:space="preserve">成人数超过应到会有表决权的正式党员的半数，即可作出同意接收预备党员的决议。不能到会的有表决权的正式党员， </w:t>
      </w:r>
      <w:r>
        <w:rPr>
          <w:spacing w:val="-22"/>
          <w:sz w:val="32"/>
        </w:rPr>
        <w:t>在党支部党员大会召开前正式向党支部提出书面意见的，应</w:t>
      </w:r>
      <w:r>
        <w:rPr>
          <w:spacing w:val="-26"/>
          <w:sz w:val="32"/>
        </w:rPr>
        <w:t xml:space="preserve">当统计在票数内。党支部党员大会讨论 </w:t>
      </w:r>
      <w:r>
        <w:rPr>
          <w:rFonts w:ascii="Times New Roman" w:eastAsia="Times New Roman"/>
          <w:sz w:val="32"/>
        </w:rPr>
        <w:t>2</w:t>
      </w:r>
      <w:r>
        <w:rPr>
          <w:rFonts w:ascii="Times New Roman" w:eastAsia="Times New Roman"/>
          <w:spacing w:val="-4"/>
          <w:sz w:val="32"/>
        </w:rPr>
        <w:t xml:space="preserve"> </w:t>
      </w:r>
      <w:r>
        <w:rPr>
          <w:sz w:val="32"/>
        </w:rPr>
        <w:t>个以上的发展对象</w:t>
      </w:r>
    </w:p>
    <w:p>
      <w:pPr>
        <w:spacing w:after="0" w:line="350" w:lineRule="auto"/>
        <w:jc w:val="left"/>
        <w:rPr>
          <w:sz w:val="32"/>
        </w:rPr>
        <w:sectPr>
          <w:pgSz w:w="11910" w:h="16840"/>
          <w:pgMar w:top="1600" w:right="620" w:bottom="1400" w:left="620" w:header="0" w:footer="1213" w:gutter="0"/>
          <w:cols w:space="720" w:num="1"/>
        </w:sectPr>
      </w:pPr>
    </w:p>
    <w:p>
      <w:pPr>
        <w:pStyle w:val="7"/>
        <w:spacing w:before="3"/>
        <w:rPr>
          <w:sz w:val="15"/>
        </w:rPr>
      </w:pPr>
    </w:p>
    <w:p>
      <w:pPr>
        <w:pStyle w:val="7"/>
        <w:spacing w:before="65" w:line="350" w:lineRule="auto"/>
        <w:ind w:left="1249" w:right="1086" w:hanging="1"/>
      </w:pPr>
      <w:r>
        <w:t>入党时，必须逐个讨论和表决。（</w:t>
      </w:r>
      <w:r>
        <w:rPr>
          <w:rFonts w:ascii="Times New Roman" w:eastAsia="Times New Roman"/>
        </w:rPr>
        <w:t>7</w:t>
      </w:r>
      <w:r>
        <w:t>）党支部党员大会作出</w:t>
      </w:r>
      <w:r>
        <w:rPr>
          <w:spacing w:val="-13"/>
        </w:rPr>
        <w:t>决议。党支部党员大会决议应写入会议记录，并写入《中国</w:t>
      </w:r>
      <w:r>
        <w:rPr>
          <w:spacing w:val="-22"/>
        </w:rPr>
        <w:t xml:space="preserve">共产党入党志愿书》。决议主要包括：发展对象的主要表现； </w:t>
      </w:r>
      <w:r>
        <w:rPr>
          <w:spacing w:val="-25"/>
        </w:rPr>
        <w:t>应到会和实际到会有表决权的正式党员人数；表决结果；通</w:t>
      </w:r>
      <w:r>
        <w:rPr>
          <w:spacing w:val="-19"/>
        </w:rPr>
        <w:t>过决议的日期；党支部书记签名。</w:t>
      </w:r>
    </w:p>
    <w:p>
      <w:pPr>
        <w:pStyle w:val="11"/>
        <w:numPr>
          <w:ilvl w:val="0"/>
          <w:numId w:val="13"/>
        </w:numPr>
        <w:tabs>
          <w:tab w:val="left" w:pos="2132"/>
        </w:tabs>
        <w:spacing w:before="7" w:after="0" w:line="350" w:lineRule="auto"/>
        <w:ind w:left="1249" w:right="1086" w:firstLine="641"/>
        <w:jc w:val="left"/>
        <w:rPr>
          <w:sz w:val="32"/>
        </w:rPr>
      </w:pPr>
      <w:r>
        <w:rPr>
          <w:rFonts w:hint="eastAsia" w:ascii="楷体_GB2312" w:eastAsia="楷体_GB2312"/>
          <w:b/>
          <w:spacing w:val="-7"/>
          <w:sz w:val="32"/>
        </w:rPr>
        <w:t>党总支审议。</w:t>
      </w:r>
      <w:r>
        <w:rPr>
          <w:spacing w:val="-4"/>
          <w:sz w:val="32"/>
        </w:rPr>
        <w:t>党支部上级党组织为党总支的，党总支</w:t>
      </w:r>
      <w:r>
        <w:rPr>
          <w:spacing w:val="-11"/>
          <w:sz w:val="32"/>
        </w:rPr>
        <w:t>应对党支部党员大会通过接收的预备党员进行审议，发现发</w:t>
      </w:r>
      <w:r>
        <w:rPr>
          <w:spacing w:val="5"/>
          <w:sz w:val="32"/>
        </w:rPr>
        <w:t>展对象不符合党员条件或入党手续不完备，应及时调查处</w:t>
      </w:r>
      <w:r>
        <w:rPr>
          <w:spacing w:val="-18"/>
          <w:sz w:val="32"/>
        </w:rPr>
        <w:t>理，并向具有审批权限的上级党委报告。审议的内容为</w:t>
      </w:r>
      <w:r>
        <w:rPr>
          <w:spacing w:val="-227"/>
          <w:sz w:val="32"/>
        </w:rPr>
        <w:t>：</w:t>
      </w:r>
      <w:r>
        <w:rPr>
          <w:spacing w:val="-2"/>
          <w:sz w:val="32"/>
        </w:rPr>
        <w:t>（</w:t>
      </w:r>
      <w:r>
        <w:rPr>
          <w:rFonts w:ascii="Times New Roman" w:eastAsia="Times New Roman"/>
          <w:sz w:val="32"/>
        </w:rPr>
        <w:t>1</w:t>
      </w:r>
      <w:r>
        <w:rPr>
          <w:sz w:val="32"/>
        </w:rPr>
        <w:t>）发展对象的《中国共产党入党志愿书》填写是否符合要求， 入党材料是否齐全，手续是否完备。（</w:t>
      </w:r>
      <w:r>
        <w:rPr>
          <w:rFonts w:ascii="Times New Roman" w:eastAsia="Times New Roman"/>
          <w:sz w:val="32"/>
        </w:rPr>
        <w:t>2</w:t>
      </w:r>
      <w:r>
        <w:rPr>
          <w:sz w:val="32"/>
        </w:rPr>
        <w:t>）通过同发展对象</w:t>
      </w:r>
      <w:r>
        <w:rPr>
          <w:spacing w:val="-13"/>
          <w:sz w:val="32"/>
        </w:rPr>
        <w:t>谈话和听取党员、群众意见等，对发展对象的入党动机、政</w:t>
      </w:r>
      <w:r>
        <w:rPr>
          <w:spacing w:val="-16"/>
          <w:sz w:val="32"/>
        </w:rPr>
        <w:t>治觉悟和在工作、学习和社会活动中的表现进行考察。</w:t>
      </w:r>
      <w:r>
        <w:rPr>
          <w:spacing w:val="-5"/>
          <w:sz w:val="32"/>
        </w:rPr>
        <w:t>（</w:t>
      </w:r>
      <w:r>
        <w:rPr>
          <w:rFonts w:ascii="Times New Roman" w:eastAsia="Times New Roman"/>
          <w:spacing w:val="-5"/>
          <w:sz w:val="32"/>
        </w:rPr>
        <w:t>3</w:t>
      </w:r>
      <w:r>
        <w:rPr>
          <w:spacing w:val="-5"/>
          <w:sz w:val="32"/>
        </w:rPr>
        <w:t xml:space="preserve">） </w:t>
      </w:r>
      <w:r>
        <w:rPr>
          <w:spacing w:val="-8"/>
          <w:sz w:val="32"/>
        </w:rPr>
        <w:t>对发展对象是否符合党员条件进行充分讨论，并提出能否接收为预备党员的意见。</w:t>
      </w:r>
    </w:p>
    <w:p>
      <w:pPr>
        <w:pStyle w:val="11"/>
        <w:numPr>
          <w:ilvl w:val="0"/>
          <w:numId w:val="13"/>
        </w:numPr>
        <w:tabs>
          <w:tab w:val="left" w:pos="2132"/>
        </w:tabs>
        <w:spacing w:before="14" w:after="0" w:line="350" w:lineRule="auto"/>
        <w:ind w:left="1249" w:right="1248" w:firstLine="640"/>
        <w:jc w:val="both"/>
        <w:rPr>
          <w:sz w:val="32"/>
        </w:rPr>
      </w:pPr>
      <w:r>
        <w:rPr>
          <w:rFonts w:hint="eastAsia" w:ascii="楷体_GB2312" w:eastAsia="楷体_GB2312"/>
          <w:b/>
          <w:spacing w:val="-12"/>
          <w:sz w:val="32"/>
        </w:rPr>
        <w:t>上报上级党委。</w:t>
      </w:r>
      <w:r>
        <w:rPr>
          <w:spacing w:val="-1"/>
          <w:sz w:val="32"/>
        </w:rPr>
        <w:t>党支部应当在党支部党员大会讨论接</w:t>
      </w:r>
      <w:r>
        <w:rPr>
          <w:spacing w:val="-14"/>
          <w:sz w:val="32"/>
        </w:rPr>
        <w:t xml:space="preserve">收预备党员后 </w:t>
      </w:r>
      <w:r>
        <w:rPr>
          <w:rFonts w:ascii="Times New Roman" w:eastAsia="Times New Roman"/>
          <w:sz w:val="32"/>
        </w:rPr>
        <w:t>1</w:t>
      </w:r>
      <w:r>
        <w:rPr>
          <w:rFonts w:ascii="Times New Roman" w:eastAsia="Times New Roman"/>
          <w:spacing w:val="-4"/>
          <w:sz w:val="32"/>
        </w:rPr>
        <w:t xml:space="preserve"> </w:t>
      </w:r>
      <w:r>
        <w:rPr>
          <w:spacing w:val="-14"/>
          <w:sz w:val="32"/>
        </w:rPr>
        <w:t>周内，将《中国共产党入党志愿书》，连同</w:t>
      </w:r>
      <w:r>
        <w:rPr>
          <w:spacing w:val="-17"/>
          <w:sz w:val="32"/>
        </w:rPr>
        <w:t>本人入党申请书、政治审查、短期集中培训、培养教育考察</w:t>
      </w:r>
      <w:r>
        <w:rPr>
          <w:spacing w:val="-13"/>
          <w:sz w:val="32"/>
        </w:rPr>
        <w:t>等材料和审批请示、接收预备党员情况汇总表，一并报上级党委。</w:t>
      </w:r>
    </w:p>
    <w:p>
      <w:pPr>
        <w:pStyle w:val="7"/>
        <w:spacing w:before="7"/>
        <w:ind w:right="1248"/>
        <w:jc w:val="right"/>
      </w:pPr>
      <w:r>
        <w:rPr>
          <w:spacing w:val="-30"/>
        </w:rPr>
        <w:t xml:space="preserve">超过 </w:t>
      </w:r>
      <w:r>
        <w:rPr>
          <w:rFonts w:ascii="Times New Roman" w:eastAsia="Times New Roman"/>
        </w:rPr>
        <w:t>3</w:t>
      </w:r>
      <w:r>
        <w:rPr>
          <w:rFonts w:ascii="Times New Roman" w:eastAsia="Times New Roman"/>
          <w:spacing w:val="-9"/>
        </w:rPr>
        <w:t xml:space="preserve"> </w:t>
      </w:r>
      <w:r>
        <w:rPr>
          <w:spacing w:val="-14"/>
        </w:rPr>
        <w:t>个月上报的，党支部应重新复议后，再报上级党</w:t>
      </w:r>
    </w:p>
    <w:p>
      <w:pPr>
        <w:pStyle w:val="7"/>
        <w:spacing w:before="190"/>
        <w:ind w:right="1251"/>
        <w:jc w:val="right"/>
      </w:pPr>
      <w:r>
        <w:rPr>
          <w:spacing w:val="-25"/>
        </w:rPr>
        <w:t xml:space="preserve">委审批。超过 </w:t>
      </w:r>
      <w:r>
        <w:rPr>
          <w:rFonts w:ascii="Times New Roman" w:eastAsia="Times New Roman"/>
        </w:rPr>
        <w:t>6</w:t>
      </w:r>
      <w:r>
        <w:rPr>
          <w:rFonts w:ascii="Times New Roman" w:eastAsia="Times New Roman"/>
          <w:spacing w:val="-9"/>
        </w:rPr>
        <w:t xml:space="preserve"> </w:t>
      </w:r>
      <w:r>
        <w:rPr>
          <w:spacing w:val="-9"/>
        </w:rPr>
        <w:t>个月上报的，应退回党支部重新办理入党手</w:t>
      </w:r>
    </w:p>
    <w:p>
      <w:pPr>
        <w:spacing w:after="0"/>
        <w:jc w:val="right"/>
        <w:sectPr>
          <w:pgSz w:w="11910" w:h="16840"/>
          <w:pgMar w:top="1600" w:right="620" w:bottom="1400" w:left="620" w:header="0" w:footer="1213" w:gutter="0"/>
          <w:cols w:space="720" w:num="1"/>
        </w:sectPr>
      </w:pPr>
    </w:p>
    <w:p>
      <w:pPr>
        <w:pStyle w:val="7"/>
        <w:rPr>
          <w:sz w:val="16"/>
        </w:rPr>
      </w:pPr>
    </w:p>
    <w:p>
      <w:pPr>
        <w:pStyle w:val="7"/>
        <w:spacing w:before="55"/>
        <w:ind w:left="1249"/>
      </w:pPr>
      <w:r>
        <w:t>续。</w:t>
      </w:r>
    </w:p>
    <w:p>
      <w:pPr>
        <w:pStyle w:val="7"/>
        <w:spacing w:before="190"/>
        <w:ind w:left="1890"/>
        <w:rPr>
          <w:rFonts w:hint="eastAsia" w:ascii="黑体" w:eastAsia="黑体"/>
        </w:rPr>
      </w:pPr>
      <w:r>
        <w:rPr>
          <w:rFonts w:hint="eastAsia" w:ascii="黑体" w:eastAsia="黑体"/>
        </w:rPr>
        <w:t>十七、上级党委派人谈话</w:t>
      </w:r>
    </w:p>
    <w:p>
      <w:pPr>
        <w:pStyle w:val="7"/>
        <w:spacing w:before="190"/>
        <w:ind w:left="1890"/>
      </w:pPr>
      <w:r>
        <w:t>上级党委应当在党支部党员大会讨论通过发展对象为</w:t>
      </w:r>
    </w:p>
    <w:p>
      <w:pPr>
        <w:pStyle w:val="7"/>
        <w:spacing w:before="7"/>
        <w:rPr>
          <w:sz w:val="10"/>
        </w:rPr>
      </w:pPr>
    </w:p>
    <w:p>
      <w:pPr>
        <w:pStyle w:val="7"/>
        <w:spacing w:before="55" w:line="350" w:lineRule="auto"/>
        <w:ind w:left="1249" w:right="1250"/>
        <w:jc w:val="both"/>
      </w:pPr>
      <w:r>
        <w:rPr>
          <w:spacing w:val="-14"/>
        </w:rPr>
        <w:t>预备党员之后、党委进行审批之前，指派党委委员或组织员</w:t>
      </w:r>
      <w:r>
        <w:rPr>
          <w:spacing w:val="-19"/>
        </w:rPr>
        <w:t>同发展对象谈话作进一步的了解，并帮助发展对象提高对党</w:t>
      </w:r>
      <w:r>
        <w:rPr>
          <w:spacing w:val="-16"/>
        </w:rPr>
        <w:t>的认识。党委派人谈话时，党支部一般不派人参加。具体程序是：进行谈话、形成意见、向党委汇报。</w:t>
      </w:r>
    </w:p>
    <w:p>
      <w:pPr>
        <w:pStyle w:val="11"/>
        <w:numPr>
          <w:ilvl w:val="0"/>
          <w:numId w:val="14"/>
        </w:numPr>
        <w:tabs>
          <w:tab w:val="left" w:pos="2132"/>
        </w:tabs>
        <w:spacing w:before="6" w:after="0" w:line="350" w:lineRule="auto"/>
        <w:ind w:left="1249" w:right="1092" w:firstLine="640"/>
        <w:jc w:val="both"/>
        <w:rPr>
          <w:sz w:val="32"/>
        </w:rPr>
      </w:pPr>
      <w:r>
        <w:rPr>
          <w:rFonts w:hint="eastAsia" w:ascii="楷体_GB2312" w:eastAsia="楷体_GB2312"/>
          <w:b/>
          <w:spacing w:val="-6"/>
          <w:sz w:val="32"/>
        </w:rPr>
        <w:t>进行谈话。</w:t>
      </w:r>
      <w:r>
        <w:rPr>
          <w:spacing w:val="-7"/>
          <w:sz w:val="32"/>
        </w:rPr>
        <w:t>主要内容为：发展对象对党的认识，入党</w:t>
      </w:r>
      <w:r>
        <w:rPr>
          <w:spacing w:val="-15"/>
          <w:sz w:val="32"/>
        </w:rPr>
        <w:t>动机，掌握党的基本理论和基本知识情况，在重大政治斗争中的表现情况，目前的优缺点，以及其他需要说明的问题。</w:t>
      </w:r>
    </w:p>
    <w:p>
      <w:pPr>
        <w:pStyle w:val="11"/>
        <w:numPr>
          <w:ilvl w:val="0"/>
          <w:numId w:val="14"/>
        </w:numPr>
        <w:tabs>
          <w:tab w:val="left" w:pos="2132"/>
        </w:tabs>
        <w:spacing w:before="4" w:after="0" w:line="350" w:lineRule="auto"/>
        <w:ind w:left="1249" w:right="1164" w:firstLine="640"/>
        <w:jc w:val="both"/>
        <w:rPr>
          <w:sz w:val="32"/>
        </w:rPr>
      </w:pPr>
      <w:r>
        <w:rPr>
          <w:rFonts w:hint="eastAsia" w:ascii="楷体_GB2312" w:eastAsia="楷体_GB2312"/>
          <w:b/>
          <w:w w:val="95"/>
          <w:sz w:val="32"/>
        </w:rPr>
        <w:t>形成意见。</w:t>
      </w:r>
      <w:r>
        <w:rPr>
          <w:w w:val="95"/>
          <w:sz w:val="32"/>
        </w:rPr>
        <w:t xml:space="preserve">谈话人应当将谈话情况进行记录并整理， </w:t>
      </w:r>
      <w:r>
        <w:rPr>
          <w:spacing w:val="-9"/>
          <w:sz w:val="32"/>
        </w:rPr>
        <w:t>形成对发展对象能否入党的意见，如实填入发展对象的《中国共产党入党志愿书》。</w:t>
      </w:r>
    </w:p>
    <w:p>
      <w:pPr>
        <w:pStyle w:val="11"/>
        <w:numPr>
          <w:ilvl w:val="0"/>
          <w:numId w:val="14"/>
        </w:numPr>
        <w:tabs>
          <w:tab w:val="left" w:pos="2132"/>
        </w:tabs>
        <w:spacing w:before="4" w:after="0" w:line="350" w:lineRule="auto"/>
        <w:ind w:left="1250" w:right="1250" w:firstLine="640"/>
        <w:jc w:val="left"/>
        <w:rPr>
          <w:sz w:val="32"/>
        </w:rPr>
      </w:pPr>
      <w:r>
        <w:rPr>
          <w:rFonts w:hint="eastAsia" w:ascii="楷体_GB2312" w:eastAsia="楷体_GB2312"/>
          <w:b/>
          <w:sz w:val="32"/>
        </w:rPr>
        <w:t>向党委汇报</w:t>
      </w:r>
      <w:r>
        <w:rPr>
          <w:spacing w:val="-11"/>
          <w:sz w:val="32"/>
        </w:rPr>
        <w:t>。谈话人应及时向党委汇报谈话情况及对</w:t>
      </w:r>
      <w:r>
        <w:rPr>
          <w:spacing w:val="-1"/>
          <w:sz w:val="32"/>
        </w:rPr>
        <w:t>发展对象能否入党的意见。</w:t>
      </w:r>
    </w:p>
    <w:p>
      <w:pPr>
        <w:pStyle w:val="7"/>
        <w:spacing w:before="3"/>
        <w:ind w:left="1891"/>
        <w:rPr>
          <w:rFonts w:hint="eastAsia" w:ascii="黑体" w:eastAsia="黑体"/>
        </w:rPr>
      </w:pPr>
      <w:r>
        <w:rPr>
          <w:rFonts w:hint="eastAsia" w:ascii="黑体" w:eastAsia="黑体"/>
          <w:spacing w:val="-1"/>
        </w:rPr>
        <w:t>十八、上级党委审批</w:t>
      </w:r>
    </w:p>
    <w:p>
      <w:pPr>
        <w:pStyle w:val="7"/>
        <w:spacing w:before="190" w:line="350" w:lineRule="auto"/>
        <w:ind w:left="1250" w:right="1091" w:firstLine="640"/>
      </w:pPr>
      <w:r>
        <w:rPr>
          <w:spacing w:val="-12"/>
        </w:rPr>
        <w:t xml:space="preserve">上级党委审批预备党员，必须以召开党委会议方式，集体讨论和表决。党委对党支部上报的接收预备党员的决议， </w:t>
      </w:r>
      <w:r>
        <w:rPr>
          <w:spacing w:val="-32"/>
        </w:rPr>
        <w:t xml:space="preserve">应当在 </w:t>
      </w:r>
      <w:r>
        <w:rPr>
          <w:rFonts w:ascii="Times New Roman" w:eastAsia="Times New Roman"/>
        </w:rPr>
        <w:t>3</w:t>
      </w:r>
      <w:r>
        <w:rPr>
          <w:rFonts w:ascii="Times New Roman" w:eastAsia="Times New Roman"/>
          <w:spacing w:val="-10"/>
        </w:rPr>
        <w:t xml:space="preserve"> </w:t>
      </w:r>
      <w:r>
        <w:t>个月内审批，如遇特殊情况可适当延长审批时间，</w:t>
      </w:r>
    </w:p>
    <w:p>
      <w:pPr>
        <w:pStyle w:val="7"/>
        <w:spacing w:before="4" w:line="350" w:lineRule="auto"/>
        <w:ind w:left="1250" w:right="1248"/>
      </w:pPr>
      <w:r>
        <w:rPr>
          <w:spacing w:val="-14"/>
        </w:rPr>
        <w:t xml:space="preserve">但不得超过 </w:t>
      </w:r>
      <w:r>
        <w:rPr>
          <w:rFonts w:ascii="Times New Roman" w:eastAsia="Times New Roman"/>
        </w:rPr>
        <w:t xml:space="preserve">6 </w:t>
      </w:r>
      <w:r>
        <w:rPr>
          <w:spacing w:val="-14"/>
        </w:rPr>
        <w:t>个月。具体程序是：党委会审议表决、党委作</w:t>
      </w:r>
      <w:r>
        <w:t>出批复、党支部党员大会宣布。</w:t>
      </w:r>
    </w:p>
    <w:p>
      <w:pPr>
        <w:pStyle w:val="11"/>
        <w:numPr>
          <w:ilvl w:val="0"/>
          <w:numId w:val="15"/>
        </w:numPr>
        <w:tabs>
          <w:tab w:val="left" w:pos="2132"/>
        </w:tabs>
        <w:spacing w:before="3" w:after="0" w:line="240" w:lineRule="auto"/>
        <w:ind w:left="2131" w:right="0" w:hanging="241"/>
        <w:jc w:val="left"/>
        <w:rPr>
          <w:sz w:val="32"/>
        </w:rPr>
      </w:pPr>
      <w:r>
        <w:rPr>
          <w:rFonts w:hint="eastAsia" w:ascii="楷体_GB2312" w:eastAsia="楷体_GB2312"/>
          <w:b/>
          <w:spacing w:val="-11"/>
          <w:sz w:val="32"/>
        </w:rPr>
        <w:t>党委会审议表决。</w:t>
      </w:r>
      <w:r>
        <w:rPr>
          <w:spacing w:val="-14"/>
          <w:sz w:val="32"/>
        </w:rPr>
        <w:t xml:space="preserve">党委会审批 </w:t>
      </w:r>
      <w:r>
        <w:rPr>
          <w:rFonts w:ascii="Times New Roman" w:eastAsia="Times New Roman"/>
          <w:sz w:val="32"/>
        </w:rPr>
        <w:t>2</w:t>
      </w:r>
      <w:r>
        <w:rPr>
          <w:rFonts w:ascii="Times New Roman" w:eastAsia="Times New Roman"/>
          <w:spacing w:val="-2"/>
          <w:sz w:val="32"/>
        </w:rPr>
        <w:t xml:space="preserve"> </w:t>
      </w:r>
      <w:r>
        <w:rPr>
          <w:sz w:val="32"/>
        </w:rPr>
        <w:t>个以上的发展对象入</w:t>
      </w:r>
    </w:p>
    <w:p>
      <w:pPr>
        <w:spacing w:after="0" w:line="240" w:lineRule="auto"/>
        <w:jc w:val="left"/>
        <w:rPr>
          <w:sz w:val="32"/>
        </w:rPr>
        <w:sectPr>
          <w:pgSz w:w="11910" w:h="16840"/>
          <w:pgMar w:top="1600" w:right="620" w:bottom="1400" w:left="620" w:header="0" w:footer="1213" w:gutter="0"/>
          <w:cols w:space="720" w:num="1"/>
        </w:sectPr>
      </w:pPr>
    </w:p>
    <w:p>
      <w:pPr>
        <w:pStyle w:val="7"/>
        <w:spacing w:before="3"/>
        <w:rPr>
          <w:sz w:val="15"/>
        </w:rPr>
      </w:pPr>
    </w:p>
    <w:p>
      <w:pPr>
        <w:pStyle w:val="7"/>
        <w:spacing w:before="65" w:line="350" w:lineRule="auto"/>
        <w:ind w:left="1248" w:right="1089"/>
        <w:jc w:val="both"/>
      </w:pPr>
      <w:r>
        <w:t>党时，应当逐个审议和表决。（</w:t>
      </w:r>
      <w:r>
        <w:rPr>
          <w:rFonts w:ascii="Times New Roman" w:eastAsia="Times New Roman"/>
        </w:rPr>
        <w:t>1</w:t>
      </w:r>
      <w:r>
        <w:t>）审议内容：党委主要审</w:t>
      </w:r>
      <w:r>
        <w:rPr>
          <w:spacing w:val="-25"/>
        </w:rPr>
        <w:t>议发展对象是否具备党员条件、入党手续是否完备，以及《中国共产党入党志愿书》的填写是否符合要求等。</w:t>
      </w:r>
      <w:r>
        <w:rPr>
          <w:spacing w:val="2"/>
        </w:rPr>
        <w:t>（</w:t>
      </w:r>
      <w:r>
        <w:rPr>
          <w:rFonts w:ascii="Times New Roman" w:eastAsia="Times New Roman"/>
          <w:spacing w:val="2"/>
        </w:rPr>
        <w:t>2</w:t>
      </w:r>
      <w:r>
        <w:rPr>
          <w:spacing w:val="2"/>
        </w:rPr>
        <w:t>）</w:t>
      </w:r>
      <w:r>
        <w:t>表决</w:t>
      </w:r>
      <w:r>
        <w:rPr>
          <w:spacing w:val="-19"/>
        </w:rPr>
        <w:t>方式：可采取无记名投票方式表决，也可采取举手方式表决。</w:t>
      </w:r>
    </w:p>
    <w:p>
      <w:pPr>
        <w:pStyle w:val="11"/>
        <w:numPr>
          <w:ilvl w:val="0"/>
          <w:numId w:val="15"/>
        </w:numPr>
        <w:tabs>
          <w:tab w:val="left" w:pos="2131"/>
        </w:tabs>
        <w:spacing w:before="5" w:after="0" w:line="350" w:lineRule="auto"/>
        <w:ind w:left="1248" w:right="1248" w:firstLine="640"/>
        <w:jc w:val="both"/>
        <w:rPr>
          <w:sz w:val="32"/>
        </w:rPr>
      </w:pPr>
      <w:r>
        <w:rPr>
          <w:rFonts w:hint="eastAsia" w:ascii="楷体_GB2312" w:eastAsia="楷体_GB2312"/>
          <w:b/>
          <w:spacing w:val="-6"/>
          <w:w w:val="95"/>
          <w:sz w:val="32"/>
        </w:rPr>
        <w:t>党委作出批复。</w:t>
      </w:r>
      <w:r>
        <w:rPr>
          <w:spacing w:val="-5"/>
          <w:w w:val="95"/>
          <w:sz w:val="32"/>
        </w:rPr>
        <w:t xml:space="preserve">党委将审批意见写入《中国共产党入 </w:t>
      </w:r>
      <w:r>
        <w:rPr>
          <w:spacing w:val="-14"/>
          <w:sz w:val="32"/>
        </w:rPr>
        <w:t>党志愿书》，注明被批准的预备党员预备期的起止时间，并</w:t>
      </w:r>
      <w:r>
        <w:rPr>
          <w:spacing w:val="-18"/>
          <w:sz w:val="32"/>
        </w:rPr>
        <w:t>通知报批的党支部。预备党员的预备期，从党支部党员大会通过其为预备党员之日算起。</w:t>
      </w:r>
    </w:p>
    <w:p>
      <w:pPr>
        <w:pStyle w:val="11"/>
        <w:numPr>
          <w:ilvl w:val="0"/>
          <w:numId w:val="15"/>
        </w:numPr>
        <w:tabs>
          <w:tab w:val="left" w:pos="2131"/>
        </w:tabs>
        <w:spacing w:before="6" w:after="0" w:line="350" w:lineRule="auto"/>
        <w:ind w:left="1248" w:right="1249" w:firstLine="640"/>
        <w:jc w:val="both"/>
        <w:rPr>
          <w:sz w:val="32"/>
        </w:rPr>
      </w:pPr>
      <w:r>
        <w:rPr>
          <w:rFonts w:hint="eastAsia" w:ascii="楷体_GB2312" w:eastAsia="楷体_GB2312"/>
          <w:b/>
          <w:spacing w:val="-10"/>
          <w:sz w:val="32"/>
        </w:rPr>
        <w:t>党支部党员大会宣布。</w:t>
      </w:r>
      <w:r>
        <w:rPr>
          <w:sz w:val="32"/>
        </w:rPr>
        <w:t>党支部应将党委审批结果及时</w:t>
      </w:r>
      <w:r>
        <w:rPr>
          <w:spacing w:val="-13"/>
          <w:sz w:val="32"/>
        </w:rPr>
        <w:t>通知本人，并在党员大会上宣布。对未被批准入党的，应做</w:t>
      </w:r>
      <w:r>
        <w:rPr>
          <w:spacing w:val="-10"/>
          <w:sz w:val="32"/>
        </w:rPr>
        <w:t>好思想工作。</w:t>
      </w:r>
    </w:p>
    <w:p>
      <w:pPr>
        <w:pStyle w:val="7"/>
        <w:spacing w:before="4" w:line="350" w:lineRule="auto"/>
        <w:ind w:left="1248" w:right="1085" w:firstLine="641"/>
      </w:pPr>
      <w:r>
        <w:rPr>
          <w:spacing w:val="-27"/>
        </w:rPr>
        <w:t>上级党委审批预备党员，应做到“四个不能审批”：</w:t>
      </w:r>
      <w:r>
        <w:rPr>
          <w:spacing w:val="-2"/>
        </w:rPr>
        <w:t>（</w:t>
      </w:r>
      <w:r>
        <w:rPr>
          <w:rFonts w:ascii="Times New Roman" w:hAnsi="Times New Roman" w:eastAsia="Times New Roman"/>
          <w:spacing w:val="1"/>
        </w:rPr>
        <w:t>1</w:t>
      </w:r>
      <w:r>
        <w:t>）党总支不能审批预备党员。（</w:t>
      </w:r>
      <w:r>
        <w:rPr>
          <w:rFonts w:ascii="Times New Roman" w:hAnsi="Times New Roman" w:eastAsia="Times New Roman"/>
        </w:rPr>
        <w:t>2</w:t>
      </w:r>
      <w:r>
        <w:t>）不能用党委成员传阅的办法代替党委会议讨论审批预备党员。（</w:t>
      </w:r>
      <w:r>
        <w:rPr>
          <w:rFonts w:ascii="Times New Roman" w:hAnsi="Times New Roman" w:eastAsia="Times New Roman"/>
        </w:rPr>
        <w:t>3</w:t>
      </w:r>
      <w:r>
        <w:t>）不能以院（系） 党政联席会方式审批预备党员。（</w:t>
      </w:r>
      <w:r>
        <w:rPr>
          <w:rFonts w:ascii="Times New Roman" w:hAnsi="Times New Roman" w:eastAsia="Times New Roman"/>
        </w:rPr>
        <w:t>4</w:t>
      </w:r>
      <w:r>
        <w:t>）党委书记不能代表党委审批预备党员。</w:t>
      </w:r>
    </w:p>
    <w:p>
      <w:pPr>
        <w:pStyle w:val="7"/>
        <w:spacing w:before="7"/>
        <w:ind w:left="1889"/>
        <w:rPr>
          <w:rFonts w:hint="eastAsia" w:ascii="黑体" w:eastAsia="黑体"/>
        </w:rPr>
      </w:pPr>
      <w:r>
        <w:rPr>
          <w:rFonts w:hint="eastAsia" w:ascii="黑体" w:eastAsia="黑体"/>
        </w:rPr>
        <w:t>十九、学校党委组织部备案</w:t>
      </w:r>
    </w:p>
    <w:p>
      <w:pPr>
        <w:pStyle w:val="7"/>
        <w:spacing w:before="190" w:line="350" w:lineRule="auto"/>
        <w:ind w:left="1248" w:right="1247" w:firstLine="640"/>
        <w:jc w:val="both"/>
      </w:pPr>
      <w:r>
        <w:rPr>
          <w:spacing w:val="2"/>
        </w:rPr>
        <w:t xml:space="preserve">基层党委作出同意党支部接收预备党员的决议后 </w:t>
      </w:r>
      <w:r>
        <w:rPr>
          <w:rFonts w:ascii="Times New Roman" w:eastAsia="Times New Roman"/>
        </w:rPr>
        <w:t xml:space="preserve">1 </w:t>
      </w:r>
      <w:r>
        <w:t>周</w:t>
      </w:r>
      <w:r>
        <w:rPr>
          <w:spacing w:val="-13"/>
        </w:rPr>
        <w:t>内，将预备党员备案表等材料向学校党委组织部备案。备案</w:t>
      </w:r>
      <w:r>
        <w:rPr>
          <w:spacing w:val="-16"/>
        </w:rPr>
        <w:t>内容包括：预备党员的基本情况，提出入党申请、确定为入</w:t>
      </w:r>
      <w:r>
        <w:rPr>
          <w:spacing w:val="-17"/>
        </w:rPr>
        <w:t>党积极分子、列为发展对象的时间，党支部党员大会、党委</w:t>
      </w:r>
      <w:r>
        <w:t>会讨论情况等。</w:t>
      </w:r>
    </w:p>
    <w:p>
      <w:pPr>
        <w:spacing w:after="0" w:line="350" w:lineRule="auto"/>
        <w:jc w:val="both"/>
        <w:sectPr>
          <w:pgSz w:w="11910" w:h="16840"/>
          <w:pgMar w:top="1600" w:right="620" w:bottom="1400" w:left="620" w:header="0" w:footer="1213" w:gutter="0"/>
          <w:cols w:space="720" w:num="1"/>
        </w:sectPr>
      </w:pPr>
    </w:p>
    <w:p>
      <w:pPr>
        <w:pStyle w:val="7"/>
        <w:rPr>
          <w:sz w:val="16"/>
        </w:rPr>
      </w:pPr>
    </w:p>
    <w:p>
      <w:pPr>
        <w:pStyle w:val="7"/>
        <w:tabs>
          <w:tab w:val="left" w:pos="1598"/>
        </w:tabs>
        <w:spacing w:before="55"/>
        <w:ind w:right="4"/>
        <w:jc w:val="center"/>
        <w:rPr>
          <w:rFonts w:hint="eastAsia" w:ascii="黑体" w:eastAsia="黑体"/>
        </w:rPr>
      </w:pPr>
      <w:r>
        <w:rPr>
          <w:rFonts w:hint="eastAsia" w:ascii="黑体" w:eastAsia="黑体"/>
        </w:rPr>
        <w:t>第五阶段</w:t>
      </w:r>
      <w:r>
        <w:rPr>
          <w:rFonts w:hint="eastAsia" w:ascii="黑体" w:eastAsia="黑体"/>
        </w:rPr>
        <w:tab/>
      </w:r>
      <w:r>
        <w:rPr>
          <w:rFonts w:hint="eastAsia" w:ascii="黑体" w:eastAsia="黑体"/>
        </w:rPr>
        <w:t>预备党员的教育</w:t>
      </w:r>
      <w:r>
        <w:rPr>
          <w:rFonts w:hint="eastAsia" w:ascii="黑体" w:eastAsia="黑体"/>
          <w:spacing w:val="-3"/>
        </w:rPr>
        <w:t>、</w:t>
      </w:r>
      <w:r>
        <w:rPr>
          <w:rFonts w:hint="eastAsia" w:ascii="黑体" w:eastAsia="黑体"/>
        </w:rPr>
        <w:t>考察和转正</w:t>
      </w:r>
    </w:p>
    <w:p>
      <w:pPr>
        <w:pStyle w:val="7"/>
        <w:rPr>
          <w:rFonts w:ascii="黑体"/>
          <w:sz w:val="27"/>
        </w:rPr>
      </w:pPr>
    </w:p>
    <w:p>
      <w:pPr>
        <w:pStyle w:val="7"/>
        <w:ind w:left="1890"/>
        <w:rPr>
          <w:rFonts w:hint="eastAsia" w:ascii="黑体" w:eastAsia="黑体"/>
        </w:rPr>
      </w:pPr>
      <w:r>
        <w:rPr>
          <w:rFonts w:hint="eastAsia" w:ascii="黑体" w:eastAsia="黑体"/>
        </w:rPr>
        <w:t>二十、编入党支部和党小组</w:t>
      </w:r>
    </w:p>
    <w:p>
      <w:pPr>
        <w:pStyle w:val="7"/>
        <w:spacing w:before="190" w:line="350" w:lineRule="auto"/>
        <w:ind w:left="1249" w:right="1250" w:firstLine="640"/>
        <w:jc w:val="both"/>
      </w:pPr>
      <w:r>
        <w:rPr>
          <w:spacing w:val="-10"/>
        </w:rPr>
        <w:t>对新接收的预备党员在上级党委批准后，及时编入党支</w:t>
      </w:r>
      <w:r>
        <w:rPr>
          <w:spacing w:val="-14"/>
        </w:rPr>
        <w:t>部和党小组，参加党的组织生活，继续接受党组织的教育和考察。</w:t>
      </w:r>
    </w:p>
    <w:p>
      <w:pPr>
        <w:pStyle w:val="7"/>
        <w:spacing w:before="4"/>
        <w:ind w:left="1890"/>
        <w:rPr>
          <w:rFonts w:hint="eastAsia" w:ascii="黑体" w:eastAsia="黑体"/>
        </w:rPr>
      </w:pPr>
      <w:r>
        <w:rPr>
          <w:rFonts w:hint="eastAsia" w:ascii="黑体" w:eastAsia="黑体"/>
        </w:rPr>
        <w:t>二十一、入党宣誓</w:t>
      </w:r>
    </w:p>
    <w:p>
      <w:pPr>
        <w:pStyle w:val="7"/>
        <w:spacing w:before="190" w:line="350" w:lineRule="auto"/>
        <w:ind w:left="1249" w:right="1251" w:firstLine="640"/>
        <w:jc w:val="both"/>
      </w:pPr>
      <w:r>
        <w:rPr>
          <w:spacing w:val="-11"/>
        </w:rPr>
        <w:t>预备党员必须面向党旗进行入党宣誓。批准接收预备党</w:t>
      </w:r>
      <w:r>
        <w:rPr>
          <w:spacing w:val="-15"/>
        </w:rPr>
        <w:t>员后，由基层党委</w:t>
      </w:r>
      <w:r>
        <w:t>（党总支</w:t>
      </w:r>
      <w:r>
        <w:rPr>
          <w:spacing w:val="-53"/>
        </w:rPr>
        <w:t>）</w:t>
      </w:r>
      <w:r>
        <w:t>或党支部组织预备党员进行入党宣誓。入党宣誓不得放在转为正式党员后进行。</w:t>
      </w:r>
    </w:p>
    <w:p>
      <w:pPr>
        <w:pStyle w:val="7"/>
        <w:spacing w:before="4"/>
        <w:ind w:left="1890"/>
      </w:pPr>
      <w:r>
        <w:rPr>
          <w:spacing w:val="-3"/>
        </w:rPr>
        <w:t>入党宣誓仪式一般程序为：</w:t>
      </w:r>
      <w:r>
        <w:rPr>
          <w:spacing w:val="-18"/>
        </w:rPr>
        <w:t>（</w:t>
      </w:r>
      <w:r>
        <w:rPr>
          <w:rFonts w:ascii="Times New Roman" w:eastAsia="Times New Roman"/>
          <w:spacing w:val="-18"/>
        </w:rPr>
        <w:t>1</w:t>
      </w:r>
      <w:r>
        <w:rPr>
          <w:spacing w:val="-18"/>
        </w:rPr>
        <w:t>）</w:t>
      </w:r>
      <w:r>
        <w:rPr>
          <w:spacing w:val="-23"/>
        </w:rPr>
        <w:t>奏</w:t>
      </w:r>
      <w:r>
        <w:t>（唱</w:t>
      </w:r>
      <w:r>
        <w:rPr>
          <w:spacing w:val="-44"/>
        </w:rPr>
        <w:t>）</w:t>
      </w:r>
      <w:r>
        <w:rPr>
          <w:spacing w:val="-5"/>
        </w:rPr>
        <w:t>《国际歌》。</w:t>
      </w:r>
    </w:p>
    <w:p>
      <w:pPr>
        <w:pStyle w:val="7"/>
        <w:spacing w:before="190" w:line="350" w:lineRule="auto"/>
        <w:ind w:left="1249" w:right="1091"/>
      </w:pPr>
      <w:r>
        <w:t>（</w:t>
      </w:r>
      <w:r>
        <w:rPr>
          <w:rFonts w:ascii="Times New Roman" w:eastAsia="Times New Roman"/>
        </w:rPr>
        <w:t>2</w:t>
      </w:r>
      <w:r>
        <w:t>）党组织负责同志致辞。（</w:t>
      </w:r>
      <w:r>
        <w:rPr>
          <w:rFonts w:ascii="Times New Roman" w:eastAsia="Times New Roman"/>
        </w:rPr>
        <w:t>3</w:t>
      </w:r>
      <w:r>
        <w:t>）预备党员宣誓（宣誓人、领誓人面向党旗，一般举右手握拳，领誓人领誓）。</w:t>
      </w:r>
      <w:r>
        <w:rPr>
          <w:spacing w:val="2"/>
        </w:rPr>
        <w:t>（</w:t>
      </w:r>
      <w:r>
        <w:rPr>
          <w:rFonts w:ascii="Times New Roman" w:eastAsia="Times New Roman"/>
          <w:spacing w:val="2"/>
        </w:rPr>
        <w:t>4</w:t>
      </w:r>
      <w:r>
        <w:rPr>
          <w:spacing w:val="2"/>
        </w:rPr>
        <w:t xml:space="preserve">） </w:t>
      </w:r>
      <w:r>
        <w:rPr>
          <w:spacing w:val="-4"/>
        </w:rPr>
        <w:t>参加宣誓的预备党员代表讲话。</w:t>
      </w:r>
      <w:r>
        <w:rPr>
          <w:spacing w:val="-10"/>
        </w:rPr>
        <w:t>（</w:t>
      </w:r>
      <w:r>
        <w:rPr>
          <w:rFonts w:ascii="Times New Roman" w:eastAsia="Times New Roman"/>
          <w:spacing w:val="-10"/>
        </w:rPr>
        <w:t>5</w:t>
      </w:r>
      <w:r>
        <w:rPr>
          <w:spacing w:val="-10"/>
        </w:rPr>
        <w:t>）</w:t>
      </w:r>
      <w:r>
        <w:rPr>
          <w:spacing w:val="-11"/>
        </w:rPr>
        <w:t>自由发言。</w:t>
      </w:r>
      <w:r>
        <w:rPr>
          <w:spacing w:val="-9"/>
        </w:rPr>
        <w:t>（</w:t>
      </w:r>
      <w:r>
        <w:rPr>
          <w:rFonts w:ascii="Times New Roman" w:eastAsia="Times New Roman"/>
          <w:spacing w:val="-9"/>
        </w:rPr>
        <w:t>6</w:t>
      </w:r>
      <w:r>
        <w:rPr>
          <w:spacing w:val="-9"/>
        </w:rPr>
        <w:t>）</w:t>
      </w:r>
      <w:r>
        <w:t>党组</w:t>
      </w:r>
      <w:r>
        <w:rPr>
          <w:spacing w:val="-1"/>
        </w:rPr>
        <w:t>织负责同志讲话，如上级党组织派人参加，也应请其讲话。</w:t>
      </w:r>
    </w:p>
    <w:p>
      <w:pPr>
        <w:pStyle w:val="7"/>
        <w:spacing w:before="6"/>
        <w:ind w:left="1890"/>
        <w:rPr>
          <w:rFonts w:hint="eastAsia" w:ascii="黑体" w:eastAsia="黑体"/>
        </w:rPr>
      </w:pPr>
      <w:r>
        <w:rPr>
          <w:rFonts w:hint="eastAsia" w:ascii="黑体" w:eastAsia="黑体"/>
        </w:rPr>
        <w:t>二十二、继续教育考察</w:t>
      </w:r>
    </w:p>
    <w:p>
      <w:pPr>
        <w:pStyle w:val="7"/>
        <w:spacing w:before="190" w:line="350" w:lineRule="auto"/>
        <w:ind w:left="1249" w:right="1091" w:firstLine="640"/>
      </w:pPr>
      <w:r>
        <w:rPr>
          <w:spacing w:val="-1"/>
        </w:rPr>
        <w:t>预备期内，党组织通过党的组织生活、听取本人汇报、</w:t>
      </w:r>
      <w:r>
        <w:rPr>
          <w:spacing w:val="-14"/>
        </w:rPr>
        <w:t>个别谈心、集中培训、实践锻炼等方式，对预备党员进行教</w:t>
      </w:r>
      <w:r>
        <w:rPr>
          <w:spacing w:val="-15"/>
        </w:rPr>
        <w:t>育和考察。入党介绍人继续对预备党员进行教育和考察，及时填写《中国共产党预备党员考察写实表》。</w:t>
      </w:r>
    </w:p>
    <w:p>
      <w:pPr>
        <w:pStyle w:val="7"/>
        <w:spacing w:before="5" w:line="350" w:lineRule="auto"/>
        <w:ind w:left="1249" w:right="1236" w:firstLine="640"/>
      </w:pPr>
      <w:r>
        <w:rPr>
          <w:spacing w:val="5"/>
        </w:rPr>
        <w:t>继续教育考察应至少做到“四汇报四谈话一培训两考</w:t>
      </w:r>
      <w:r>
        <w:rPr>
          <w:spacing w:val="-16"/>
        </w:rPr>
        <w:t xml:space="preserve">察”，即：书面汇报思想 </w:t>
      </w:r>
      <w:r>
        <w:rPr>
          <w:rFonts w:ascii="Times New Roman" w:hAnsi="Times New Roman" w:eastAsia="Times New Roman"/>
        </w:rPr>
        <w:t xml:space="preserve">4 </w:t>
      </w:r>
      <w:r>
        <w:rPr>
          <w:spacing w:val="-16"/>
        </w:rPr>
        <w:t xml:space="preserve">次、介绍人谈话 </w:t>
      </w:r>
      <w:r>
        <w:rPr>
          <w:rFonts w:ascii="Times New Roman" w:hAnsi="Times New Roman" w:eastAsia="Times New Roman"/>
        </w:rPr>
        <w:t xml:space="preserve">4 </w:t>
      </w:r>
      <w:r>
        <w:rPr>
          <w:spacing w:val="-7"/>
        </w:rPr>
        <w:t>次、党校培训</w:t>
      </w:r>
    </w:p>
    <w:p>
      <w:pPr>
        <w:pStyle w:val="7"/>
        <w:spacing w:before="3"/>
        <w:ind w:left="1249"/>
      </w:pPr>
      <w:r>
        <w:rPr>
          <w:rFonts w:ascii="Times New Roman" w:eastAsia="Times New Roman"/>
        </w:rPr>
        <w:t xml:space="preserve">1 </w:t>
      </w:r>
      <w:r>
        <w:t xml:space="preserve">次、党支部考察 </w:t>
      </w:r>
      <w:r>
        <w:rPr>
          <w:rFonts w:ascii="Times New Roman" w:eastAsia="Times New Roman"/>
        </w:rPr>
        <w:t xml:space="preserve">2 </w:t>
      </w:r>
      <w:r>
        <w:t>次。</w:t>
      </w:r>
    </w:p>
    <w:p>
      <w:pPr>
        <w:spacing w:after="0"/>
        <w:sectPr>
          <w:pgSz w:w="11910" w:h="16840"/>
          <w:pgMar w:top="1600" w:right="620" w:bottom="1400" w:left="620" w:header="0" w:footer="1213" w:gutter="0"/>
          <w:cols w:space="720" w:num="1"/>
        </w:sectPr>
      </w:pPr>
    </w:p>
    <w:p>
      <w:pPr>
        <w:pStyle w:val="7"/>
        <w:spacing w:before="3"/>
        <w:rPr>
          <w:sz w:val="15"/>
        </w:rPr>
      </w:pPr>
    </w:p>
    <w:p>
      <w:pPr>
        <w:pStyle w:val="11"/>
        <w:numPr>
          <w:ilvl w:val="0"/>
          <w:numId w:val="16"/>
        </w:numPr>
        <w:tabs>
          <w:tab w:val="left" w:pos="2132"/>
        </w:tabs>
        <w:spacing w:before="65" w:after="0" w:line="240" w:lineRule="auto"/>
        <w:ind w:left="2131" w:right="0" w:hanging="242"/>
        <w:jc w:val="left"/>
        <w:rPr>
          <w:sz w:val="32"/>
        </w:rPr>
      </w:pPr>
      <w:r>
        <w:rPr>
          <w:rFonts w:hint="eastAsia" w:ascii="楷体_GB2312" w:eastAsia="楷体_GB2312"/>
          <w:b/>
          <w:spacing w:val="-12"/>
          <w:sz w:val="32"/>
        </w:rPr>
        <w:t xml:space="preserve">书面汇报思想 </w:t>
      </w:r>
      <w:r>
        <w:rPr>
          <w:rFonts w:ascii="Times New Roman" w:eastAsia="Times New Roman"/>
          <w:b/>
          <w:sz w:val="32"/>
        </w:rPr>
        <w:t>4</w:t>
      </w:r>
      <w:r>
        <w:rPr>
          <w:rFonts w:ascii="Times New Roman" w:eastAsia="Times New Roman"/>
          <w:b/>
          <w:spacing w:val="-1"/>
          <w:sz w:val="32"/>
        </w:rPr>
        <w:t xml:space="preserve"> </w:t>
      </w:r>
      <w:r>
        <w:rPr>
          <w:rFonts w:hint="eastAsia" w:ascii="楷体_GB2312" w:eastAsia="楷体_GB2312"/>
          <w:b/>
          <w:spacing w:val="-43"/>
          <w:sz w:val="32"/>
        </w:rPr>
        <w:t>次。</w:t>
      </w:r>
      <w:r>
        <w:rPr>
          <w:sz w:val="32"/>
        </w:rPr>
        <w:t>预备党员应经常向党组织汇报思</w:t>
      </w:r>
    </w:p>
    <w:p>
      <w:pPr>
        <w:pStyle w:val="7"/>
        <w:spacing w:before="190"/>
        <w:ind w:left="1249"/>
      </w:pPr>
      <w:r>
        <w:t xml:space="preserve">想和工作情况，每季度书面汇报 </w:t>
      </w:r>
      <w:r>
        <w:rPr>
          <w:rFonts w:ascii="Times New Roman" w:eastAsia="Times New Roman"/>
        </w:rPr>
        <w:t xml:space="preserve">1 </w:t>
      </w:r>
      <w:r>
        <w:t>次。</w:t>
      </w:r>
    </w:p>
    <w:p>
      <w:pPr>
        <w:pStyle w:val="11"/>
        <w:numPr>
          <w:ilvl w:val="0"/>
          <w:numId w:val="16"/>
        </w:numPr>
        <w:tabs>
          <w:tab w:val="left" w:pos="2131"/>
        </w:tabs>
        <w:spacing w:before="190" w:after="0" w:line="240" w:lineRule="auto"/>
        <w:ind w:left="2130" w:right="0" w:hanging="241"/>
        <w:jc w:val="left"/>
        <w:rPr>
          <w:sz w:val="32"/>
        </w:rPr>
      </w:pPr>
      <w:r>
        <w:rPr>
          <w:rFonts w:hint="eastAsia" w:ascii="楷体_GB2312" w:eastAsia="楷体_GB2312"/>
          <w:b/>
          <w:spacing w:val="-14"/>
          <w:sz w:val="32"/>
        </w:rPr>
        <w:t xml:space="preserve">介绍人谈话 </w:t>
      </w:r>
      <w:r>
        <w:rPr>
          <w:rFonts w:ascii="Times New Roman" w:eastAsia="Times New Roman"/>
          <w:b/>
          <w:sz w:val="32"/>
        </w:rPr>
        <w:t>4</w:t>
      </w:r>
      <w:r>
        <w:rPr>
          <w:rFonts w:ascii="Times New Roman" w:eastAsia="Times New Roman"/>
          <w:b/>
          <w:spacing w:val="-1"/>
          <w:sz w:val="32"/>
        </w:rPr>
        <w:t xml:space="preserve"> </w:t>
      </w:r>
      <w:r>
        <w:rPr>
          <w:rFonts w:hint="eastAsia" w:ascii="楷体_GB2312" w:eastAsia="楷体_GB2312"/>
          <w:b/>
          <w:spacing w:val="-42"/>
          <w:sz w:val="32"/>
        </w:rPr>
        <w:t>次。</w:t>
      </w:r>
      <w:r>
        <w:rPr>
          <w:sz w:val="32"/>
        </w:rPr>
        <w:t>入党介绍人同预备党员每季度至少</w:t>
      </w:r>
    </w:p>
    <w:p>
      <w:pPr>
        <w:pStyle w:val="7"/>
        <w:spacing w:before="190"/>
        <w:ind w:left="1249"/>
      </w:pPr>
      <w:r>
        <w:t xml:space="preserve">谈话 </w:t>
      </w:r>
      <w:r>
        <w:rPr>
          <w:rFonts w:ascii="Times New Roman" w:eastAsia="Times New Roman"/>
        </w:rPr>
        <w:t xml:space="preserve">1 </w:t>
      </w:r>
      <w:r>
        <w:t>次。根据需要，介绍人可随时与预备党员谈心谈话。</w:t>
      </w:r>
    </w:p>
    <w:p>
      <w:pPr>
        <w:pStyle w:val="11"/>
        <w:numPr>
          <w:ilvl w:val="0"/>
          <w:numId w:val="16"/>
        </w:numPr>
        <w:tabs>
          <w:tab w:val="left" w:pos="2131"/>
        </w:tabs>
        <w:spacing w:before="190" w:after="0" w:line="240" w:lineRule="auto"/>
        <w:ind w:left="2130" w:right="0" w:hanging="241"/>
        <w:jc w:val="left"/>
        <w:rPr>
          <w:sz w:val="32"/>
        </w:rPr>
      </w:pPr>
      <w:r>
        <w:rPr>
          <w:rFonts w:hint="eastAsia" w:ascii="楷体_GB2312" w:eastAsia="楷体_GB2312"/>
          <w:b/>
          <w:spacing w:val="-17"/>
          <w:sz w:val="32"/>
        </w:rPr>
        <w:t xml:space="preserve">党校培训 </w:t>
      </w:r>
      <w:r>
        <w:rPr>
          <w:rFonts w:ascii="Times New Roman" w:eastAsia="Times New Roman"/>
          <w:b/>
          <w:sz w:val="32"/>
        </w:rPr>
        <w:t>1</w:t>
      </w:r>
      <w:r>
        <w:rPr>
          <w:rFonts w:ascii="Times New Roman" w:eastAsia="Times New Roman"/>
          <w:b/>
          <w:spacing w:val="-1"/>
          <w:sz w:val="32"/>
        </w:rPr>
        <w:t xml:space="preserve"> </w:t>
      </w:r>
      <w:r>
        <w:rPr>
          <w:rFonts w:hint="eastAsia" w:ascii="楷体_GB2312" w:eastAsia="楷体_GB2312"/>
          <w:b/>
          <w:spacing w:val="-21"/>
          <w:sz w:val="32"/>
        </w:rPr>
        <w:t>次。</w:t>
      </w:r>
      <w:r>
        <w:rPr>
          <w:spacing w:val="-13"/>
          <w:sz w:val="32"/>
        </w:rPr>
        <w:t xml:space="preserve">预备党员转正前，须参加 </w:t>
      </w:r>
      <w:r>
        <w:rPr>
          <w:rFonts w:ascii="Times New Roman" w:eastAsia="Times New Roman"/>
          <w:sz w:val="32"/>
        </w:rPr>
        <w:t>1</w:t>
      </w:r>
      <w:r>
        <w:rPr>
          <w:rFonts w:ascii="Times New Roman" w:eastAsia="Times New Roman"/>
          <w:spacing w:val="-1"/>
          <w:sz w:val="32"/>
        </w:rPr>
        <w:t xml:space="preserve"> </w:t>
      </w:r>
      <w:r>
        <w:rPr>
          <w:spacing w:val="-2"/>
          <w:sz w:val="32"/>
        </w:rPr>
        <w:t>次党校培</w:t>
      </w:r>
    </w:p>
    <w:p>
      <w:pPr>
        <w:pStyle w:val="7"/>
        <w:spacing w:before="190"/>
        <w:ind w:left="1249"/>
      </w:pPr>
      <w:r>
        <w:t xml:space="preserve">训。预备期集中培训一般不少于 </w:t>
      </w:r>
      <w:r>
        <w:rPr>
          <w:rFonts w:ascii="Times New Roman" w:eastAsia="Times New Roman"/>
        </w:rPr>
        <w:t xml:space="preserve">32 </w:t>
      </w:r>
      <w:r>
        <w:t>学时。</w:t>
      </w:r>
    </w:p>
    <w:p>
      <w:pPr>
        <w:pStyle w:val="11"/>
        <w:numPr>
          <w:ilvl w:val="0"/>
          <w:numId w:val="16"/>
        </w:numPr>
        <w:tabs>
          <w:tab w:val="left" w:pos="2131"/>
        </w:tabs>
        <w:spacing w:before="190" w:after="0" w:line="350" w:lineRule="auto"/>
        <w:ind w:left="1249" w:right="1247" w:firstLine="640"/>
        <w:jc w:val="left"/>
        <w:rPr>
          <w:sz w:val="32"/>
        </w:rPr>
      </w:pPr>
      <w:r>
        <w:rPr>
          <w:rFonts w:hint="eastAsia" w:ascii="楷体_GB2312" w:eastAsia="楷体_GB2312"/>
          <w:b/>
          <w:spacing w:val="-15"/>
          <w:sz w:val="32"/>
        </w:rPr>
        <w:t xml:space="preserve">党支部考察 </w:t>
      </w:r>
      <w:r>
        <w:rPr>
          <w:rFonts w:ascii="Times New Roman" w:eastAsia="Times New Roman"/>
          <w:b/>
          <w:sz w:val="32"/>
        </w:rPr>
        <w:t>2</w:t>
      </w:r>
      <w:r>
        <w:rPr>
          <w:rFonts w:ascii="Times New Roman" w:eastAsia="Times New Roman"/>
          <w:b/>
          <w:spacing w:val="-3"/>
          <w:sz w:val="32"/>
        </w:rPr>
        <w:t xml:space="preserve"> </w:t>
      </w:r>
      <w:r>
        <w:rPr>
          <w:rFonts w:hint="eastAsia" w:ascii="楷体_GB2312" w:eastAsia="楷体_GB2312"/>
          <w:b/>
          <w:sz w:val="32"/>
        </w:rPr>
        <w:t>次</w:t>
      </w:r>
      <w:r>
        <w:rPr>
          <w:spacing w:val="-15"/>
          <w:sz w:val="32"/>
        </w:rPr>
        <w:t xml:space="preserve">。党支部每半年对预备党员进行 </w:t>
      </w:r>
      <w:r>
        <w:rPr>
          <w:rFonts w:ascii="Times New Roman" w:eastAsia="Times New Roman"/>
          <w:sz w:val="32"/>
        </w:rPr>
        <w:t>1</w:t>
      </w:r>
      <w:r>
        <w:rPr>
          <w:rFonts w:ascii="Times New Roman" w:eastAsia="Times New Roman"/>
          <w:spacing w:val="-3"/>
          <w:sz w:val="32"/>
        </w:rPr>
        <w:t xml:space="preserve"> </w:t>
      </w:r>
      <w:r>
        <w:rPr>
          <w:sz w:val="32"/>
        </w:rPr>
        <w:t>次考察。</w:t>
      </w:r>
    </w:p>
    <w:p>
      <w:pPr>
        <w:pStyle w:val="7"/>
        <w:spacing w:before="3"/>
        <w:ind w:left="1890"/>
        <w:rPr>
          <w:rFonts w:hint="eastAsia" w:ascii="黑体" w:eastAsia="黑体"/>
        </w:rPr>
      </w:pPr>
      <w:r>
        <w:rPr>
          <w:rFonts w:hint="eastAsia" w:ascii="黑体" w:eastAsia="黑体"/>
        </w:rPr>
        <w:t>二十三、提出转正申请</w:t>
      </w:r>
    </w:p>
    <w:p>
      <w:pPr>
        <w:pStyle w:val="7"/>
        <w:spacing w:before="190" w:line="350" w:lineRule="auto"/>
        <w:ind w:left="1249" w:right="1248" w:firstLine="640"/>
        <w:jc w:val="both"/>
      </w:pPr>
      <w:r>
        <w:rPr>
          <w:spacing w:val="-7"/>
        </w:rPr>
        <w:t xml:space="preserve">预备党员一般应在预备期满前 </w:t>
      </w:r>
      <w:r>
        <w:rPr>
          <w:rFonts w:ascii="Times New Roman" w:eastAsia="Times New Roman"/>
        </w:rPr>
        <w:t xml:space="preserve">1 </w:t>
      </w:r>
      <w:r>
        <w:rPr>
          <w:spacing w:val="-18"/>
        </w:rPr>
        <w:t>周，主动向所在党支部</w:t>
      </w:r>
      <w:r>
        <w:rPr>
          <w:spacing w:val="-20"/>
        </w:rPr>
        <w:t>提出转为正式党员的书面申请。因特殊情况，不能按时提出</w:t>
      </w:r>
      <w:r>
        <w:rPr>
          <w:spacing w:val="-28"/>
        </w:rPr>
        <w:t xml:space="preserve">转正申请的，应在预备期满后 </w:t>
      </w:r>
      <w:r>
        <w:rPr>
          <w:rFonts w:ascii="Times New Roman" w:eastAsia="Times New Roman"/>
        </w:rPr>
        <w:t xml:space="preserve">1 </w:t>
      </w:r>
      <w:r>
        <w:t>个月内向党组织提出书面转</w:t>
      </w:r>
      <w:r>
        <w:rPr>
          <w:spacing w:val="-1"/>
        </w:rPr>
        <w:t>正申请。预备党员不能提前转正。</w:t>
      </w:r>
    </w:p>
    <w:p>
      <w:pPr>
        <w:pStyle w:val="7"/>
        <w:spacing w:before="5" w:line="350" w:lineRule="auto"/>
        <w:ind w:left="1249" w:right="1253" w:firstLine="640"/>
      </w:pPr>
      <w:r>
        <w:rPr>
          <w:spacing w:val="-13"/>
        </w:rPr>
        <w:t>党支部应建立提醒机制，对预备期满未向党组织提出转正申请的预备党员，及时提醒、提出要求。</w:t>
      </w:r>
    </w:p>
    <w:p>
      <w:pPr>
        <w:pStyle w:val="7"/>
        <w:spacing w:before="3"/>
        <w:ind w:left="1890"/>
        <w:rPr>
          <w:rFonts w:hint="eastAsia" w:ascii="黑体" w:eastAsia="黑体"/>
        </w:rPr>
      </w:pPr>
      <w:r>
        <w:rPr>
          <w:rFonts w:hint="eastAsia" w:ascii="黑体" w:eastAsia="黑体"/>
        </w:rPr>
        <w:t>二十四、党支部党员大会讨论</w:t>
      </w:r>
    </w:p>
    <w:p>
      <w:pPr>
        <w:pStyle w:val="7"/>
        <w:spacing w:before="190" w:line="350" w:lineRule="auto"/>
        <w:ind w:left="1249" w:right="1088" w:firstLine="640"/>
      </w:pPr>
      <w:r>
        <w:rPr>
          <w:spacing w:val="1"/>
        </w:rPr>
        <w:t xml:space="preserve">党支部一般应在收到预备党员转正申请 </w:t>
      </w:r>
      <w:r>
        <w:rPr>
          <w:rFonts w:ascii="Times New Roman" w:eastAsia="Times New Roman"/>
        </w:rPr>
        <w:t xml:space="preserve">1 </w:t>
      </w:r>
      <w:r>
        <w:rPr>
          <w:spacing w:val="8"/>
        </w:rPr>
        <w:t>个月之内召</w:t>
      </w:r>
      <w:r>
        <w:rPr>
          <w:spacing w:val="-13"/>
        </w:rPr>
        <w:t>开党员大会讨论其转正问题。预备党员本人必须参加讨论其</w:t>
      </w:r>
      <w:r>
        <w:rPr>
          <w:spacing w:val="-19"/>
        </w:rPr>
        <w:t>转正的党支部党员大会。具体程序是：党小组提出意见，党</w:t>
      </w:r>
      <w:r>
        <w:rPr>
          <w:spacing w:val="-24"/>
        </w:rPr>
        <w:t>支部征求党员和群众意见，党支部委员会审查，转正前公示， 党支部党员大会讨论、表决通过，报上级党委审批。</w:t>
      </w:r>
    </w:p>
    <w:p>
      <w:pPr>
        <w:pStyle w:val="11"/>
        <w:numPr>
          <w:ilvl w:val="0"/>
          <w:numId w:val="17"/>
        </w:numPr>
        <w:tabs>
          <w:tab w:val="left" w:pos="2132"/>
        </w:tabs>
        <w:spacing w:before="7" w:after="0" w:line="240" w:lineRule="auto"/>
        <w:ind w:left="2131" w:right="0" w:hanging="242"/>
        <w:jc w:val="left"/>
        <w:rPr>
          <w:sz w:val="32"/>
        </w:rPr>
      </w:pPr>
      <w:r>
        <w:rPr>
          <w:rFonts w:hint="eastAsia" w:ascii="楷体_GB2312" w:eastAsia="楷体_GB2312"/>
          <w:b/>
          <w:spacing w:val="-6"/>
          <w:sz w:val="32"/>
        </w:rPr>
        <w:t>党小组提出意见。</w:t>
      </w:r>
      <w:r>
        <w:rPr>
          <w:spacing w:val="-5"/>
          <w:sz w:val="32"/>
        </w:rPr>
        <w:t>本人提出转正申请后，预备党员所</w:t>
      </w:r>
    </w:p>
    <w:p>
      <w:pPr>
        <w:spacing w:after="0" w:line="24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line="350" w:lineRule="auto"/>
        <w:ind w:left="1249" w:right="1243"/>
      </w:pPr>
      <w:r>
        <w:t>在党小组应对预备党员预备期间的现实表现情况进行研究讨论，提出初步意见。</w:t>
      </w:r>
    </w:p>
    <w:p>
      <w:pPr>
        <w:pStyle w:val="11"/>
        <w:numPr>
          <w:ilvl w:val="0"/>
          <w:numId w:val="17"/>
        </w:numPr>
        <w:tabs>
          <w:tab w:val="left" w:pos="2132"/>
        </w:tabs>
        <w:spacing w:before="3" w:after="0" w:line="350" w:lineRule="auto"/>
        <w:ind w:left="1249" w:right="1250" w:firstLine="640"/>
        <w:jc w:val="both"/>
        <w:rPr>
          <w:sz w:val="32"/>
        </w:rPr>
      </w:pPr>
      <w:r>
        <w:rPr>
          <w:rFonts w:hint="eastAsia" w:ascii="楷体_GB2312" w:eastAsia="楷体_GB2312"/>
          <w:b/>
          <w:spacing w:val="-8"/>
          <w:w w:val="95"/>
          <w:sz w:val="32"/>
        </w:rPr>
        <w:t>党支部征求党员和群众意见。</w:t>
      </w:r>
      <w:r>
        <w:rPr>
          <w:w w:val="95"/>
          <w:sz w:val="32"/>
        </w:rPr>
        <w:t xml:space="preserve">党支部收到预备党员转 </w:t>
      </w:r>
      <w:r>
        <w:rPr>
          <w:spacing w:val="-14"/>
          <w:sz w:val="32"/>
        </w:rPr>
        <w:t>正申请后，应征求党支部党员和群众对预备党员预备期间的现实表现情况的意见。</w:t>
      </w:r>
    </w:p>
    <w:p>
      <w:pPr>
        <w:pStyle w:val="11"/>
        <w:numPr>
          <w:ilvl w:val="0"/>
          <w:numId w:val="17"/>
        </w:numPr>
        <w:tabs>
          <w:tab w:val="left" w:pos="2132"/>
        </w:tabs>
        <w:spacing w:before="4" w:after="0" w:line="350" w:lineRule="auto"/>
        <w:ind w:left="1249" w:right="1246" w:firstLine="640"/>
        <w:jc w:val="both"/>
        <w:rPr>
          <w:sz w:val="32"/>
        </w:rPr>
      </w:pPr>
      <w:r>
        <w:rPr>
          <w:rFonts w:hint="eastAsia" w:ascii="楷体_GB2312" w:eastAsia="楷体_GB2312"/>
          <w:b/>
          <w:spacing w:val="-5"/>
          <w:w w:val="95"/>
          <w:sz w:val="32"/>
        </w:rPr>
        <w:t>党支部委员会审查。</w:t>
      </w:r>
      <w:r>
        <w:rPr>
          <w:spacing w:val="-4"/>
          <w:w w:val="95"/>
          <w:sz w:val="32"/>
        </w:rPr>
        <w:t xml:space="preserve">召开党支部委员会会议，对预备 </w:t>
      </w:r>
      <w:r>
        <w:rPr>
          <w:spacing w:val="-12"/>
          <w:sz w:val="32"/>
        </w:rPr>
        <w:t>党员预备期间有关现实表现情况、教育和考察情况、征求党员和群众意见情况、以及预备期时间等进行严格审查。</w:t>
      </w:r>
    </w:p>
    <w:p>
      <w:pPr>
        <w:pStyle w:val="11"/>
        <w:numPr>
          <w:ilvl w:val="0"/>
          <w:numId w:val="17"/>
        </w:numPr>
        <w:tabs>
          <w:tab w:val="left" w:pos="2132"/>
        </w:tabs>
        <w:spacing w:before="4" w:after="0" w:line="350" w:lineRule="auto"/>
        <w:ind w:left="1249" w:right="1248" w:firstLine="640"/>
        <w:jc w:val="both"/>
        <w:rPr>
          <w:sz w:val="32"/>
        </w:rPr>
      </w:pPr>
      <w:r>
        <w:rPr>
          <w:rFonts w:hint="eastAsia" w:ascii="楷体_GB2312" w:eastAsia="楷体_GB2312"/>
          <w:b/>
          <w:spacing w:val="-7"/>
          <w:w w:val="95"/>
          <w:sz w:val="32"/>
        </w:rPr>
        <w:t>转正前公示。</w:t>
      </w:r>
      <w:r>
        <w:rPr>
          <w:spacing w:val="-4"/>
          <w:w w:val="95"/>
          <w:sz w:val="32"/>
        </w:rPr>
        <w:t xml:space="preserve">党支部党员大会讨论前，将拟转正的预 </w:t>
      </w:r>
      <w:r>
        <w:rPr>
          <w:spacing w:val="-9"/>
          <w:sz w:val="32"/>
        </w:rPr>
        <w:t xml:space="preserve">备党员情况进行公示。公示时间一般为 </w:t>
      </w:r>
      <w:r>
        <w:rPr>
          <w:rFonts w:ascii="Times New Roman" w:eastAsia="Times New Roman"/>
          <w:sz w:val="32"/>
        </w:rPr>
        <w:t>5</w:t>
      </w:r>
      <w:r>
        <w:rPr>
          <w:rFonts w:ascii="Times New Roman" w:eastAsia="Times New Roman"/>
          <w:spacing w:val="-1"/>
          <w:sz w:val="32"/>
        </w:rPr>
        <w:t xml:space="preserve"> </w:t>
      </w:r>
      <w:r>
        <w:rPr>
          <w:spacing w:val="-1"/>
          <w:sz w:val="32"/>
        </w:rPr>
        <w:t>个工作日。</w:t>
      </w:r>
    </w:p>
    <w:p>
      <w:pPr>
        <w:pStyle w:val="11"/>
        <w:numPr>
          <w:ilvl w:val="0"/>
          <w:numId w:val="17"/>
        </w:numPr>
        <w:tabs>
          <w:tab w:val="left" w:pos="2133"/>
        </w:tabs>
        <w:spacing w:before="3" w:after="0" w:line="350" w:lineRule="auto"/>
        <w:ind w:left="1249" w:right="1091" w:firstLine="640"/>
        <w:jc w:val="left"/>
        <w:rPr>
          <w:sz w:val="32"/>
        </w:rPr>
      </w:pPr>
      <w:r>
        <w:rPr>
          <w:rFonts w:hint="eastAsia" w:ascii="楷体_GB2312" w:eastAsia="楷体_GB2312"/>
          <w:b/>
          <w:spacing w:val="4"/>
          <w:sz w:val="32"/>
        </w:rPr>
        <w:t>党支部党员大会讨论、表决通过。</w:t>
      </w:r>
      <w:r>
        <w:rPr>
          <w:spacing w:val="2"/>
          <w:sz w:val="32"/>
        </w:rPr>
        <w:t>（</w:t>
      </w:r>
      <w:r>
        <w:rPr>
          <w:rFonts w:ascii="Times New Roman" w:eastAsia="Times New Roman"/>
          <w:spacing w:val="2"/>
          <w:sz w:val="32"/>
        </w:rPr>
        <w:t>1</w:t>
      </w:r>
      <w:r>
        <w:rPr>
          <w:spacing w:val="2"/>
          <w:sz w:val="32"/>
        </w:rPr>
        <w:t>）</w:t>
      </w:r>
      <w:r>
        <w:rPr>
          <w:spacing w:val="3"/>
          <w:sz w:val="32"/>
        </w:rPr>
        <w:t>申请转正的</w:t>
      </w:r>
      <w:r>
        <w:rPr>
          <w:sz w:val="32"/>
        </w:rPr>
        <w:t>预备党员汇报预备期间的表现。（</w:t>
      </w:r>
      <w:r>
        <w:rPr>
          <w:rFonts w:ascii="Times New Roman" w:eastAsia="Times New Roman"/>
          <w:sz w:val="32"/>
        </w:rPr>
        <w:t>2</w:t>
      </w:r>
      <w:r>
        <w:rPr>
          <w:sz w:val="32"/>
        </w:rPr>
        <w:t>）党小组介绍预备党员在预备期间的表现情况，提出能否按期转正的意见。（</w:t>
      </w:r>
      <w:r>
        <w:rPr>
          <w:rFonts w:ascii="Times New Roman" w:eastAsia="Times New Roman"/>
          <w:sz w:val="32"/>
        </w:rPr>
        <w:t>3</w:t>
      </w:r>
      <w:r>
        <w:rPr>
          <w:sz w:val="32"/>
        </w:rPr>
        <w:t xml:space="preserve">） </w:t>
      </w:r>
      <w:r>
        <w:rPr>
          <w:spacing w:val="-8"/>
          <w:sz w:val="32"/>
        </w:rPr>
        <w:t>党支部委员会介绍对预备党员的教育和考察情况，提出能否按期转的意见。（</w:t>
      </w:r>
      <w:r>
        <w:rPr>
          <w:rFonts w:ascii="Times New Roman" w:eastAsia="Times New Roman"/>
          <w:spacing w:val="-8"/>
          <w:sz w:val="32"/>
        </w:rPr>
        <w:t>4</w:t>
      </w:r>
      <w:r>
        <w:rPr>
          <w:spacing w:val="-8"/>
          <w:sz w:val="32"/>
        </w:rPr>
        <w:t>）党支部党员大会进行讨论，与会党员</w:t>
      </w:r>
      <w:r>
        <w:rPr>
          <w:spacing w:val="-15"/>
          <w:sz w:val="32"/>
        </w:rPr>
        <w:t xml:space="preserve">充分发表意见，并采取无记名投票的方式进行表决，作出预备党员按期转正、延长预备期或取消预备党员资格的决议， </w:t>
      </w:r>
      <w:r>
        <w:rPr>
          <w:spacing w:val="4"/>
          <w:sz w:val="32"/>
        </w:rPr>
        <w:t>将大会决议写入会议记录，并写入《中国共产党入党志愿书》。讨论预备党员转正的党支部党员大会，对到会人数、</w:t>
      </w:r>
      <w:r>
        <w:rPr>
          <w:spacing w:val="5"/>
          <w:sz w:val="32"/>
        </w:rPr>
        <w:t>赞成人数等要求与讨论接收预备党员的党支部党员大会相</w:t>
      </w:r>
      <w:r>
        <w:rPr>
          <w:spacing w:val="-13"/>
          <w:sz w:val="32"/>
        </w:rPr>
        <w:t>同。决议主要包括：预备党员在预备期间的表现，党支部党</w:t>
      </w:r>
      <w:r>
        <w:rPr>
          <w:spacing w:val="-17"/>
          <w:sz w:val="32"/>
        </w:rPr>
        <w:t>员大会讨论情况，党员应到、实到会议人数，表决结果；通</w:t>
      </w:r>
    </w:p>
    <w:p>
      <w:pPr>
        <w:spacing w:after="0" w:line="35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ind w:left="1249"/>
      </w:pPr>
      <w:r>
        <w:t>过决议的日期；党支部书记签名等。</w:t>
      </w:r>
    </w:p>
    <w:p>
      <w:pPr>
        <w:pStyle w:val="11"/>
        <w:numPr>
          <w:ilvl w:val="0"/>
          <w:numId w:val="17"/>
        </w:numPr>
        <w:tabs>
          <w:tab w:val="left" w:pos="2132"/>
        </w:tabs>
        <w:spacing w:before="190" w:after="0" w:line="350" w:lineRule="auto"/>
        <w:ind w:left="1249" w:right="1249" w:firstLine="640"/>
        <w:jc w:val="both"/>
        <w:rPr>
          <w:sz w:val="32"/>
        </w:rPr>
      </w:pPr>
      <w:r>
        <w:rPr>
          <w:rFonts w:hint="eastAsia" w:ascii="楷体_GB2312" w:eastAsia="楷体_GB2312"/>
          <w:b/>
          <w:spacing w:val="-6"/>
          <w:w w:val="95"/>
          <w:sz w:val="32"/>
        </w:rPr>
        <w:t>报上级党委审批。</w:t>
      </w:r>
      <w:r>
        <w:rPr>
          <w:spacing w:val="-5"/>
          <w:w w:val="95"/>
          <w:sz w:val="32"/>
        </w:rPr>
        <w:t xml:space="preserve">党支部应当及时将《中国共产党入 </w:t>
      </w:r>
      <w:r>
        <w:rPr>
          <w:spacing w:val="-15"/>
          <w:sz w:val="32"/>
        </w:rPr>
        <w:t>党志愿书》，连同本人转正申请书、现实表现情况、培养教</w:t>
      </w:r>
      <w:r>
        <w:rPr>
          <w:spacing w:val="-13"/>
          <w:sz w:val="32"/>
        </w:rPr>
        <w:t>育考察情况、征求党员和群众意见情况、党支部党员大会开</w:t>
      </w:r>
      <w:r>
        <w:rPr>
          <w:spacing w:val="-17"/>
          <w:sz w:val="32"/>
        </w:rPr>
        <w:t>会票决情况、公示情况、审批请示等材料，一并报上级党委审批。</w:t>
      </w:r>
    </w:p>
    <w:p>
      <w:pPr>
        <w:pStyle w:val="7"/>
        <w:spacing w:before="7"/>
        <w:ind w:left="1890"/>
        <w:rPr>
          <w:rFonts w:hint="eastAsia" w:ascii="黑体" w:eastAsia="黑体"/>
        </w:rPr>
      </w:pPr>
      <w:r>
        <w:rPr>
          <w:rFonts w:hint="eastAsia" w:ascii="黑体" w:eastAsia="黑体"/>
        </w:rPr>
        <w:t>二十五、上级党委审批</w:t>
      </w:r>
    </w:p>
    <w:p>
      <w:pPr>
        <w:pStyle w:val="7"/>
        <w:spacing w:before="190" w:line="350" w:lineRule="auto"/>
        <w:ind w:left="1250" w:right="1248" w:firstLine="640"/>
        <w:jc w:val="both"/>
      </w:pPr>
      <w:r>
        <w:rPr>
          <w:spacing w:val="-9"/>
        </w:rPr>
        <w:t>上级党委对党支部上报的预备党员转正的决议，应当在</w:t>
      </w:r>
      <w:r>
        <w:rPr>
          <w:rFonts w:ascii="Times New Roman" w:eastAsia="Times New Roman"/>
          <w:spacing w:val="-9"/>
        </w:rPr>
        <w:t xml:space="preserve">3 </w:t>
      </w:r>
      <w:r>
        <w:rPr>
          <w:spacing w:val="-8"/>
        </w:rPr>
        <w:t>个月内审批。具体程序是：召开党委会审批、党委作出批复、党支部谈话并宣布。</w:t>
      </w:r>
    </w:p>
    <w:p>
      <w:pPr>
        <w:pStyle w:val="11"/>
        <w:numPr>
          <w:ilvl w:val="0"/>
          <w:numId w:val="18"/>
        </w:numPr>
        <w:tabs>
          <w:tab w:val="left" w:pos="2132"/>
        </w:tabs>
        <w:spacing w:before="4" w:after="0" w:line="350" w:lineRule="auto"/>
        <w:ind w:left="1250" w:right="1091" w:firstLine="640"/>
        <w:jc w:val="left"/>
        <w:rPr>
          <w:sz w:val="32"/>
        </w:rPr>
      </w:pPr>
      <w:r>
        <w:rPr>
          <w:rFonts w:hint="eastAsia" w:ascii="楷体_GB2312" w:eastAsia="楷体_GB2312"/>
          <w:b/>
          <w:spacing w:val="-11"/>
          <w:sz w:val="32"/>
        </w:rPr>
        <w:t>召开党委会审批。</w:t>
      </w:r>
      <w:r>
        <w:rPr>
          <w:sz w:val="32"/>
        </w:rPr>
        <w:t>主要审议预备党员是否具备正式党员条件、转正手续是否完备，以及转正相关材料是否规范、</w:t>
      </w:r>
      <w:r>
        <w:rPr>
          <w:spacing w:val="-18"/>
          <w:sz w:val="32"/>
        </w:rPr>
        <w:t xml:space="preserve">齐全等。党委会审批 </w:t>
      </w:r>
      <w:r>
        <w:rPr>
          <w:rFonts w:ascii="Times New Roman" w:eastAsia="Times New Roman"/>
          <w:sz w:val="32"/>
        </w:rPr>
        <w:t>2</w:t>
      </w:r>
      <w:r>
        <w:rPr>
          <w:rFonts w:ascii="Times New Roman" w:eastAsia="Times New Roman"/>
          <w:spacing w:val="-5"/>
          <w:sz w:val="32"/>
        </w:rPr>
        <w:t xml:space="preserve"> </w:t>
      </w:r>
      <w:r>
        <w:rPr>
          <w:spacing w:val="-6"/>
          <w:sz w:val="32"/>
        </w:rPr>
        <w:t>个以上的预备党员转正决议时，应当</w:t>
      </w:r>
      <w:r>
        <w:rPr>
          <w:spacing w:val="-5"/>
          <w:sz w:val="32"/>
        </w:rPr>
        <w:t>逐个审批。</w:t>
      </w:r>
    </w:p>
    <w:p>
      <w:pPr>
        <w:pStyle w:val="11"/>
        <w:numPr>
          <w:ilvl w:val="0"/>
          <w:numId w:val="18"/>
        </w:numPr>
        <w:tabs>
          <w:tab w:val="left" w:pos="2133"/>
        </w:tabs>
        <w:spacing w:before="6" w:after="0" w:line="350" w:lineRule="auto"/>
        <w:ind w:left="1250" w:right="1246" w:firstLine="640"/>
        <w:jc w:val="both"/>
        <w:rPr>
          <w:sz w:val="32"/>
        </w:rPr>
      </w:pPr>
      <w:r>
        <w:rPr>
          <w:rFonts w:hint="eastAsia" w:ascii="楷体_GB2312" w:eastAsia="楷体_GB2312"/>
          <w:b/>
          <w:spacing w:val="-6"/>
          <w:w w:val="95"/>
          <w:sz w:val="32"/>
        </w:rPr>
        <w:t>党委作出批复。</w:t>
      </w:r>
      <w:r>
        <w:rPr>
          <w:spacing w:val="-5"/>
          <w:w w:val="95"/>
          <w:sz w:val="32"/>
        </w:rPr>
        <w:t xml:space="preserve">党委将审批意见填入《中国共产党入 </w:t>
      </w:r>
      <w:r>
        <w:rPr>
          <w:spacing w:val="-15"/>
          <w:sz w:val="32"/>
        </w:rPr>
        <w:t>党志愿书》，写清楚党龄的起算时间，同时通知党支部。党龄从转正之日算起。</w:t>
      </w:r>
    </w:p>
    <w:p>
      <w:pPr>
        <w:pStyle w:val="11"/>
        <w:numPr>
          <w:ilvl w:val="0"/>
          <w:numId w:val="18"/>
        </w:numPr>
        <w:tabs>
          <w:tab w:val="left" w:pos="2133"/>
        </w:tabs>
        <w:spacing w:before="4" w:after="0" w:line="350" w:lineRule="auto"/>
        <w:ind w:left="1250" w:right="1248" w:firstLine="640"/>
        <w:jc w:val="both"/>
        <w:rPr>
          <w:sz w:val="32"/>
        </w:rPr>
      </w:pPr>
      <w:r>
        <w:rPr>
          <w:rFonts w:hint="eastAsia" w:ascii="楷体_GB2312" w:eastAsia="楷体_GB2312"/>
          <w:b/>
          <w:spacing w:val="-10"/>
          <w:w w:val="95"/>
          <w:sz w:val="32"/>
        </w:rPr>
        <w:t>党支部谈话并宣布。</w:t>
      </w:r>
      <w:r>
        <w:rPr>
          <w:w w:val="95"/>
          <w:sz w:val="32"/>
        </w:rPr>
        <w:t xml:space="preserve">党支部接到党委对预备党员转正 </w:t>
      </w:r>
      <w:r>
        <w:rPr>
          <w:spacing w:val="-15"/>
          <w:sz w:val="32"/>
        </w:rPr>
        <w:t>的批复后，党支部书记应与本人谈话，并及时将审批结果在</w:t>
      </w:r>
      <w:r>
        <w:rPr>
          <w:sz w:val="32"/>
        </w:rPr>
        <w:t>党员大会上宣布。</w:t>
      </w:r>
    </w:p>
    <w:p>
      <w:pPr>
        <w:pStyle w:val="7"/>
        <w:spacing w:before="4"/>
        <w:ind w:left="1891"/>
        <w:rPr>
          <w:rFonts w:hint="eastAsia" w:ascii="黑体" w:eastAsia="黑体"/>
        </w:rPr>
      </w:pPr>
      <w:r>
        <w:rPr>
          <w:rFonts w:hint="eastAsia" w:ascii="黑体" w:eastAsia="黑体"/>
        </w:rPr>
        <w:t>二十六、材料归档</w:t>
      </w:r>
    </w:p>
    <w:p>
      <w:pPr>
        <w:pStyle w:val="11"/>
        <w:numPr>
          <w:ilvl w:val="0"/>
          <w:numId w:val="19"/>
        </w:numPr>
        <w:tabs>
          <w:tab w:val="left" w:pos="2133"/>
        </w:tabs>
        <w:spacing w:before="190" w:after="0" w:line="240" w:lineRule="auto"/>
        <w:ind w:left="2132" w:right="0" w:hanging="242"/>
        <w:jc w:val="left"/>
        <w:rPr>
          <w:sz w:val="32"/>
        </w:rPr>
      </w:pPr>
      <w:r>
        <w:rPr>
          <w:rFonts w:hint="eastAsia" w:ascii="楷体_GB2312" w:eastAsia="楷体_GB2312"/>
          <w:b/>
          <w:spacing w:val="-14"/>
          <w:sz w:val="32"/>
        </w:rPr>
        <w:t>建档。</w:t>
      </w:r>
      <w:r>
        <w:rPr>
          <w:spacing w:val="-4"/>
          <w:sz w:val="32"/>
        </w:rPr>
        <w:t>从收到入党申请书开始，党支部应当按照发展</w:t>
      </w:r>
    </w:p>
    <w:p>
      <w:pPr>
        <w:spacing w:after="0" w:line="24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line="350" w:lineRule="auto"/>
        <w:ind w:left="1249" w:right="1250"/>
      </w:pPr>
      <w:r>
        <w:rPr>
          <w:spacing w:val="-13"/>
        </w:rPr>
        <w:t>党员工作流程，建立完整的发展党员工作档案。形成的会议记录材料等可复印后装档。工作档案材料主要包括：</w:t>
      </w:r>
    </w:p>
    <w:p>
      <w:pPr>
        <w:pStyle w:val="7"/>
        <w:spacing w:before="3" w:line="350" w:lineRule="auto"/>
        <w:ind w:left="1249" w:right="1250" w:firstLine="640"/>
      </w:pPr>
      <w:r>
        <w:rPr>
          <w:spacing w:val="-3"/>
        </w:rPr>
        <w:t>申请入党阶段：</w:t>
      </w:r>
      <w:r>
        <w:rPr>
          <w:spacing w:val="-20"/>
        </w:rPr>
        <w:t>（</w:t>
      </w:r>
      <w:r>
        <w:rPr>
          <w:rFonts w:ascii="Times New Roman" w:eastAsia="Times New Roman"/>
          <w:spacing w:val="-20"/>
        </w:rPr>
        <w:t>1</w:t>
      </w:r>
      <w:r>
        <w:rPr>
          <w:spacing w:val="-20"/>
        </w:rPr>
        <w:t>）</w:t>
      </w:r>
      <w:r>
        <w:rPr>
          <w:spacing w:val="-9"/>
        </w:rPr>
        <w:t>入党申请书。</w:t>
      </w:r>
      <w:r>
        <w:rPr>
          <w:spacing w:val="-10"/>
        </w:rPr>
        <w:t>（</w:t>
      </w:r>
      <w:r>
        <w:rPr>
          <w:rFonts w:ascii="Times New Roman" w:eastAsia="Times New Roman"/>
          <w:spacing w:val="-10"/>
        </w:rPr>
        <w:t>2</w:t>
      </w:r>
      <w:r>
        <w:rPr>
          <w:spacing w:val="-10"/>
        </w:rPr>
        <w:t>）</w:t>
      </w:r>
      <w:r>
        <w:t>党组织派人与入党申请人谈话的记录。</w:t>
      </w:r>
    </w:p>
    <w:p>
      <w:pPr>
        <w:pStyle w:val="7"/>
        <w:spacing w:before="3" w:line="350" w:lineRule="auto"/>
        <w:ind w:left="1249" w:right="1088" w:firstLine="640"/>
        <w:jc w:val="both"/>
      </w:pPr>
      <w:r>
        <w:t>入党积极分子的确定和培养教育阶段：（</w:t>
      </w:r>
      <w:r>
        <w:rPr>
          <w:rFonts w:ascii="Times New Roman" w:eastAsia="Times New Roman"/>
        </w:rPr>
        <w:t>3</w:t>
      </w:r>
      <w:r>
        <w:t>）党员推荐</w:t>
      </w:r>
      <w:r>
        <w:rPr>
          <w:spacing w:val="-18"/>
        </w:rPr>
        <w:t>材料。</w:t>
      </w:r>
      <w:r>
        <w:rPr>
          <w:spacing w:val="-9"/>
        </w:rPr>
        <w:t>（</w:t>
      </w:r>
      <w:r>
        <w:rPr>
          <w:rFonts w:ascii="Times New Roman" w:eastAsia="Times New Roman"/>
          <w:spacing w:val="-9"/>
        </w:rPr>
        <w:t>4</w:t>
      </w:r>
      <w:r>
        <w:rPr>
          <w:spacing w:val="-9"/>
        </w:rPr>
        <w:t>）</w:t>
      </w:r>
      <w:r>
        <w:rPr>
          <w:spacing w:val="-6"/>
        </w:rPr>
        <w:t>群团组织推优材料。</w:t>
      </w:r>
      <w:r>
        <w:rPr>
          <w:spacing w:val="-9"/>
        </w:rPr>
        <w:t>（</w:t>
      </w:r>
      <w:r>
        <w:rPr>
          <w:rFonts w:ascii="Times New Roman" w:eastAsia="Times New Roman"/>
          <w:spacing w:val="-9"/>
        </w:rPr>
        <w:t>5</w:t>
      </w:r>
      <w:r>
        <w:rPr>
          <w:spacing w:val="-9"/>
        </w:rPr>
        <w:t>）</w:t>
      </w:r>
      <w:r>
        <w:t>确定为入党积极分子的党支部委员会会议记录。（</w:t>
      </w:r>
      <w:r>
        <w:rPr>
          <w:rFonts w:ascii="Times New Roman" w:eastAsia="Times New Roman"/>
        </w:rPr>
        <w:t>6</w:t>
      </w:r>
      <w:r>
        <w:t>）党支部确定入党积极分子</w:t>
      </w:r>
      <w:r>
        <w:rPr>
          <w:spacing w:val="-8"/>
        </w:rPr>
        <w:t>的备案报告。（</w:t>
      </w:r>
      <w:r>
        <w:rPr>
          <w:rFonts w:ascii="Times New Roman" w:eastAsia="Times New Roman"/>
          <w:spacing w:val="-8"/>
        </w:rPr>
        <w:t>7</w:t>
      </w:r>
      <w:r>
        <w:rPr>
          <w:spacing w:val="-8"/>
        </w:rPr>
        <w:t>）</w:t>
      </w:r>
      <w:r>
        <w:rPr>
          <w:spacing w:val="-5"/>
        </w:rPr>
        <w:t>基层党委备案批复。</w:t>
      </w:r>
      <w:r>
        <w:rPr>
          <w:spacing w:val="-16"/>
        </w:rPr>
        <w:t>（</w:t>
      </w:r>
      <w:r>
        <w:rPr>
          <w:rFonts w:ascii="Times New Roman" w:eastAsia="Times New Roman"/>
          <w:spacing w:val="-16"/>
        </w:rPr>
        <w:t>8</w:t>
      </w:r>
      <w:r>
        <w:rPr>
          <w:spacing w:val="-16"/>
        </w:rPr>
        <w:t>）</w:t>
      </w:r>
      <w:r>
        <w:t>《中国共产党</w:t>
      </w:r>
      <w:r>
        <w:rPr>
          <w:spacing w:val="-10"/>
        </w:rPr>
        <w:t>入党积极分子考察写实表》。</w:t>
      </w:r>
      <w:r>
        <w:rPr>
          <w:spacing w:val="-14"/>
        </w:rPr>
        <w:t>（</w:t>
      </w:r>
      <w:r>
        <w:rPr>
          <w:rFonts w:ascii="Times New Roman" w:eastAsia="Times New Roman"/>
          <w:spacing w:val="-14"/>
        </w:rPr>
        <w:t>9</w:t>
      </w:r>
      <w:r>
        <w:rPr>
          <w:spacing w:val="-14"/>
        </w:rPr>
        <w:t>）</w:t>
      </w:r>
      <w:r>
        <w:rPr>
          <w:spacing w:val="-1"/>
        </w:rPr>
        <w:t>入党积极分子思想汇报。</w:t>
      </w:r>
    </w:p>
    <w:p>
      <w:pPr>
        <w:pStyle w:val="7"/>
        <w:spacing w:before="7"/>
        <w:ind w:left="1249"/>
      </w:pPr>
      <w:r>
        <w:t>（</w:t>
      </w:r>
      <w:r>
        <w:rPr>
          <w:rFonts w:ascii="Times New Roman" w:eastAsia="Times New Roman"/>
        </w:rPr>
        <w:t>10</w:t>
      </w:r>
      <w:r>
        <w:t>）入党积极分子培训相关材料。</w:t>
      </w:r>
    </w:p>
    <w:p>
      <w:pPr>
        <w:pStyle w:val="7"/>
        <w:spacing w:before="190" w:line="350" w:lineRule="auto"/>
        <w:ind w:left="1249" w:right="1086" w:firstLine="641"/>
        <w:jc w:val="both"/>
      </w:pPr>
      <w:r>
        <w:rPr>
          <w:spacing w:val="-3"/>
        </w:rPr>
        <w:t>发展对象的确定和考察阶段：</w:t>
      </w:r>
      <w:r>
        <w:rPr>
          <w:spacing w:val="-32"/>
        </w:rPr>
        <w:t>（</w:t>
      </w:r>
      <w:r>
        <w:rPr>
          <w:rFonts w:ascii="Times New Roman" w:eastAsia="Times New Roman"/>
          <w:spacing w:val="-32"/>
        </w:rPr>
        <w:t>11</w:t>
      </w:r>
      <w:r>
        <w:rPr>
          <w:spacing w:val="-32"/>
        </w:rPr>
        <w:t>）</w:t>
      </w:r>
      <w:r>
        <w:t>讨论确定发展对象</w:t>
      </w:r>
      <w:r>
        <w:rPr>
          <w:spacing w:val="-14"/>
        </w:rPr>
        <w:t>前听取意见记录。（</w:t>
      </w:r>
      <w:r>
        <w:rPr>
          <w:rFonts w:ascii="Times New Roman" w:eastAsia="Times New Roman"/>
          <w:spacing w:val="-14"/>
        </w:rPr>
        <w:t>12</w:t>
      </w:r>
      <w:r>
        <w:rPr>
          <w:spacing w:val="-14"/>
        </w:rPr>
        <w:t>）</w:t>
      </w:r>
      <w:r>
        <w:rPr>
          <w:spacing w:val="-1"/>
        </w:rPr>
        <w:t>确定为发展对象的党支部委员会会</w:t>
      </w:r>
      <w:r>
        <w:rPr>
          <w:spacing w:val="-14"/>
        </w:rPr>
        <w:t>议记录。</w:t>
      </w:r>
      <w:r>
        <w:rPr>
          <w:spacing w:val="-8"/>
        </w:rPr>
        <w:t>（</w:t>
      </w:r>
      <w:r>
        <w:rPr>
          <w:rFonts w:ascii="Times New Roman" w:eastAsia="Times New Roman"/>
          <w:spacing w:val="-8"/>
        </w:rPr>
        <w:t>13</w:t>
      </w:r>
      <w:r>
        <w:rPr>
          <w:spacing w:val="-8"/>
        </w:rPr>
        <w:t>）</w:t>
      </w:r>
      <w:r>
        <w:rPr>
          <w:spacing w:val="-5"/>
        </w:rPr>
        <w:t>确定为发展对象的备案报告。</w:t>
      </w:r>
      <w:r>
        <w:rPr>
          <w:spacing w:val="-8"/>
        </w:rPr>
        <w:t>（</w:t>
      </w:r>
      <w:r>
        <w:rPr>
          <w:rFonts w:ascii="Times New Roman" w:eastAsia="Times New Roman"/>
          <w:spacing w:val="-8"/>
        </w:rPr>
        <w:t>14</w:t>
      </w:r>
      <w:r>
        <w:rPr>
          <w:spacing w:val="-8"/>
        </w:rPr>
        <w:t>）</w:t>
      </w:r>
      <w:r>
        <w:t>发展对</w:t>
      </w:r>
      <w:r>
        <w:rPr>
          <w:spacing w:val="-9"/>
        </w:rPr>
        <w:t>象备案批复。</w:t>
      </w:r>
      <w:r>
        <w:rPr>
          <w:spacing w:val="-8"/>
        </w:rPr>
        <w:t>（</w:t>
      </w:r>
      <w:r>
        <w:rPr>
          <w:rFonts w:ascii="Times New Roman" w:eastAsia="Times New Roman"/>
          <w:spacing w:val="-8"/>
        </w:rPr>
        <w:t>15</w:t>
      </w:r>
      <w:r>
        <w:rPr>
          <w:spacing w:val="-8"/>
        </w:rPr>
        <w:t>）</w:t>
      </w:r>
      <w:r>
        <w:rPr>
          <w:spacing w:val="-5"/>
        </w:rPr>
        <w:t>确定为发展对象公示材料。</w:t>
      </w:r>
      <w:r>
        <w:rPr>
          <w:spacing w:val="-8"/>
        </w:rPr>
        <w:t>（</w:t>
      </w:r>
      <w:r>
        <w:rPr>
          <w:rFonts w:ascii="Times New Roman" w:eastAsia="Times New Roman"/>
          <w:spacing w:val="-8"/>
        </w:rPr>
        <w:t>16</w:t>
      </w:r>
      <w:r>
        <w:rPr>
          <w:spacing w:val="-8"/>
        </w:rPr>
        <w:t>）</w:t>
      </w:r>
      <w:r>
        <w:t>发展</w:t>
      </w:r>
      <w:r>
        <w:rPr>
          <w:spacing w:val="-18"/>
        </w:rPr>
        <w:t>对象备案表。</w:t>
      </w:r>
      <w:r>
        <w:rPr>
          <w:spacing w:val="-14"/>
        </w:rPr>
        <w:t>（</w:t>
      </w:r>
      <w:r>
        <w:rPr>
          <w:rFonts w:ascii="Times New Roman" w:eastAsia="Times New Roman"/>
          <w:spacing w:val="-14"/>
        </w:rPr>
        <w:t>17</w:t>
      </w:r>
      <w:r>
        <w:rPr>
          <w:spacing w:val="-14"/>
        </w:rPr>
        <w:t>）</w:t>
      </w:r>
      <w:r>
        <w:rPr>
          <w:spacing w:val="-16"/>
        </w:rPr>
        <w:t>政审函调材料。</w:t>
      </w:r>
      <w:r>
        <w:rPr>
          <w:spacing w:val="-14"/>
        </w:rPr>
        <w:t>（</w:t>
      </w:r>
      <w:r>
        <w:rPr>
          <w:rFonts w:ascii="Times New Roman" w:eastAsia="Times New Roman"/>
          <w:spacing w:val="-14"/>
        </w:rPr>
        <w:t>18</w:t>
      </w:r>
      <w:r>
        <w:rPr>
          <w:spacing w:val="-14"/>
        </w:rPr>
        <w:t>）</w:t>
      </w:r>
      <w:r>
        <w:t>综合性政审报告。</w:t>
      </w:r>
    </w:p>
    <w:p>
      <w:pPr>
        <w:pStyle w:val="7"/>
        <w:spacing w:before="7"/>
        <w:ind w:left="1249"/>
      </w:pPr>
      <w:r>
        <w:t>（</w:t>
      </w:r>
      <w:r>
        <w:rPr>
          <w:rFonts w:ascii="Times New Roman" w:eastAsia="Times New Roman"/>
        </w:rPr>
        <w:t>19</w:t>
      </w:r>
      <w:r>
        <w:t>）发展对象培训材料。</w:t>
      </w:r>
    </w:p>
    <w:p>
      <w:pPr>
        <w:pStyle w:val="7"/>
        <w:spacing w:before="190" w:line="350" w:lineRule="auto"/>
        <w:ind w:left="1249" w:right="1083" w:firstLine="640"/>
      </w:pPr>
      <w:r>
        <w:rPr>
          <w:spacing w:val="-4"/>
        </w:rPr>
        <w:t>预备党员的接收阶段：</w:t>
      </w:r>
      <w:r>
        <w:rPr>
          <w:spacing w:val="-32"/>
        </w:rPr>
        <w:t>（</w:t>
      </w:r>
      <w:r>
        <w:rPr>
          <w:rFonts w:ascii="Times New Roman" w:eastAsia="Times New Roman"/>
          <w:spacing w:val="-32"/>
        </w:rPr>
        <w:t>20</w:t>
      </w:r>
      <w:r>
        <w:rPr>
          <w:spacing w:val="-32"/>
        </w:rPr>
        <w:t>）</w:t>
      </w:r>
      <w:r>
        <w:t>党支部委员会拟接收预备</w:t>
      </w:r>
      <w:r>
        <w:rPr>
          <w:spacing w:val="-15"/>
        </w:rPr>
        <w:t>党员审查会议记录。</w:t>
      </w:r>
      <w:r>
        <w:rPr>
          <w:spacing w:val="-16"/>
        </w:rPr>
        <w:t>（</w:t>
      </w:r>
      <w:r>
        <w:rPr>
          <w:rFonts w:ascii="Times New Roman" w:eastAsia="Times New Roman"/>
          <w:spacing w:val="-16"/>
        </w:rPr>
        <w:t>21</w:t>
      </w:r>
      <w:r>
        <w:rPr>
          <w:spacing w:val="-16"/>
        </w:rPr>
        <w:t>）</w:t>
      </w:r>
      <w:r>
        <w:rPr>
          <w:spacing w:val="-12"/>
        </w:rPr>
        <w:t>接收预备党员的预审请示。</w:t>
      </w:r>
      <w:r>
        <w:t>（</w:t>
      </w:r>
      <w:r>
        <w:rPr>
          <w:rFonts w:ascii="Times New Roman" w:eastAsia="Times New Roman"/>
        </w:rPr>
        <w:t>22</w:t>
      </w:r>
      <w:r>
        <w:t xml:space="preserve">） </w:t>
      </w:r>
      <w:r>
        <w:rPr>
          <w:spacing w:val="-8"/>
        </w:rPr>
        <w:t>预审批复。</w:t>
      </w:r>
      <w:r>
        <w:rPr>
          <w:spacing w:val="-11"/>
        </w:rPr>
        <w:t>（</w:t>
      </w:r>
      <w:r>
        <w:rPr>
          <w:rFonts w:ascii="Times New Roman" w:eastAsia="Times New Roman"/>
          <w:spacing w:val="-11"/>
        </w:rPr>
        <w:t>23</w:t>
      </w:r>
      <w:r>
        <w:rPr>
          <w:spacing w:val="-11"/>
        </w:rPr>
        <w:t>）</w:t>
      </w:r>
      <w:r>
        <w:rPr>
          <w:spacing w:val="-6"/>
        </w:rPr>
        <w:t>《中国共产党入党志愿书》。（</w:t>
      </w:r>
      <w:r>
        <w:rPr>
          <w:rFonts w:ascii="Times New Roman" w:eastAsia="Times New Roman"/>
          <w:spacing w:val="-6"/>
        </w:rPr>
        <w:t>24</w:t>
      </w:r>
      <w:r>
        <w:rPr>
          <w:spacing w:val="-6"/>
        </w:rPr>
        <w:t>）</w:t>
      </w:r>
      <w:r>
        <w:t>党支</w:t>
      </w:r>
      <w:r>
        <w:rPr>
          <w:spacing w:val="-6"/>
        </w:rPr>
        <w:t>部党员大会接收为预备党员的会议记录。</w:t>
      </w:r>
      <w:r>
        <w:rPr>
          <w:spacing w:val="-14"/>
        </w:rPr>
        <w:t>（</w:t>
      </w:r>
      <w:r>
        <w:rPr>
          <w:rFonts w:ascii="Times New Roman" w:eastAsia="Times New Roman"/>
          <w:spacing w:val="-14"/>
        </w:rPr>
        <w:t>25</w:t>
      </w:r>
      <w:r>
        <w:rPr>
          <w:spacing w:val="-14"/>
        </w:rPr>
        <w:t>）</w:t>
      </w:r>
      <w:r>
        <w:t>向基层党委</w:t>
      </w:r>
      <w:r>
        <w:rPr>
          <w:spacing w:val="-7"/>
        </w:rPr>
        <w:t>报送的接收预备党员的审批请示。</w:t>
      </w:r>
      <w:r>
        <w:rPr>
          <w:spacing w:val="-14"/>
        </w:rPr>
        <w:t>（</w:t>
      </w:r>
      <w:r>
        <w:rPr>
          <w:rFonts w:ascii="Times New Roman" w:eastAsia="Times New Roman"/>
          <w:spacing w:val="-14"/>
        </w:rPr>
        <w:t>26</w:t>
      </w:r>
      <w:r>
        <w:rPr>
          <w:spacing w:val="-14"/>
        </w:rPr>
        <w:t>）</w:t>
      </w:r>
      <w:r>
        <w:t>基层党委审批会议</w:t>
      </w:r>
      <w:r>
        <w:rPr>
          <w:spacing w:val="-18"/>
        </w:rPr>
        <w:t>记录。</w:t>
      </w:r>
      <w:r>
        <w:rPr>
          <w:spacing w:val="-7"/>
        </w:rPr>
        <w:t>（</w:t>
      </w:r>
      <w:r>
        <w:rPr>
          <w:rFonts w:ascii="Times New Roman" w:eastAsia="Times New Roman"/>
          <w:spacing w:val="-7"/>
        </w:rPr>
        <w:t>27</w:t>
      </w:r>
      <w:r>
        <w:rPr>
          <w:spacing w:val="-7"/>
        </w:rPr>
        <w:t>）</w:t>
      </w:r>
      <w:r>
        <w:rPr>
          <w:spacing w:val="-4"/>
        </w:rPr>
        <w:t>基层党委批准接收预备党员的批复。</w:t>
      </w:r>
      <w:r>
        <w:rPr>
          <w:spacing w:val="-7"/>
        </w:rPr>
        <w:t>（</w:t>
      </w:r>
      <w:r>
        <w:rPr>
          <w:rFonts w:ascii="Times New Roman" w:eastAsia="Times New Roman"/>
          <w:spacing w:val="-7"/>
        </w:rPr>
        <w:t>28</w:t>
      </w:r>
      <w:r>
        <w:rPr>
          <w:spacing w:val="-7"/>
        </w:rPr>
        <w:t>）</w:t>
      </w:r>
      <w:r>
        <w:rPr>
          <w:spacing w:val="-26"/>
        </w:rPr>
        <w:t>报</w:t>
      </w:r>
    </w:p>
    <w:p>
      <w:pPr>
        <w:spacing w:after="0" w:line="350" w:lineRule="auto"/>
        <w:sectPr>
          <w:pgSz w:w="11910" w:h="16840"/>
          <w:pgMar w:top="1600" w:right="620" w:bottom="1400" w:left="620" w:header="0" w:footer="1213" w:gutter="0"/>
          <w:cols w:space="720" w:num="1"/>
        </w:sectPr>
      </w:pPr>
    </w:p>
    <w:p>
      <w:pPr>
        <w:pStyle w:val="7"/>
        <w:spacing w:before="3"/>
        <w:rPr>
          <w:sz w:val="15"/>
        </w:rPr>
      </w:pPr>
    </w:p>
    <w:p>
      <w:pPr>
        <w:pStyle w:val="7"/>
        <w:spacing w:before="65" w:line="350" w:lineRule="auto"/>
        <w:ind w:left="1249" w:right="1250"/>
      </w:pPr>
      <w:r>
        <w:rPr>
          <w:spacing w:val="-6"/>
        </w:rPr>
        <w:t>送给党委组织部的预备党员备案表。</w:t>
      </w:r>
      <w:r>
        <w:rPr>
          <w:spacing w:val="-21"/>
        </w:rPr>
        <w:t>（</w:t>
      </w:r>
      <w:r>
        <w:rPr>
          <w:rFonts w:ascii="Times New Roman" w:eastAsia="Times New Roman"/>
          <w:spacing w:val="-21"/>
        </w:rPr>
        <w:t>29</w:t>
      </w:r>
      <w:r>
        <w:rPr>
          <w:spacing w:val="-21"/>
        </w:rPr>
        <w:t>）</w:t>
      </w:r>
      <w:r>
        <w:t>《中国共产党预备党员考察写实表》。</w:t>
      </w:r>
    </w:p>
    <w:p>
      <w:pPr>
        <w:pStyle w:val="7"/>
        <w:spacing w:line="397" w:lineRule="exact"/>
        <w:ind w:left="1890"/>
      </w:pPr>
      <w:r>
        <w:t>预备党员的教育、考察和转正阶段：（</w:t>
      </w:r>
      <w:r>
        <w:rPr>
          <w:rFonts w:ascii="Times New Roman" w:eastAsia="Times New Roman"/>
        </w:rPr>
        <w:t>30</w:t>
      </w:r>
      <w:r>
        <w:t>）预备期思想</w:t>
      </w:r>
    </w:p>
    <w:p>
      <w:pPr>
        <w:pStyle w:val="7"/>
        <w:spacing w:before="169" w:line="338" w:lineRule="auto"/>
        <w:ind w:left="1248" w:right="1084"/>
      </w:pPr>
      <w:r>
        <w:rPr>
          <w:spacing w:val="-27"/>
        </w:rPr>
        <w:t>汇报。</w:t>
      </w:r>
      <w:r>
        <w:rPr>
          <w:spacing w:val="-11"/>
        </w:rPr>
        <w:t>（</w:t>
      </w:r>
      <w:r>
        <w:rPr>
          <w:rFonts w:ascii="Times New Roman" w:eastAsia="Times New Roman"/>
          <w:spacing w:val="-11"/>
        </w:rPr>
        <w:t>31</w:t>
      </w:r>
      <w:r>
        <w:rPr>
          <w:spacing w:val="-11"/>
        </w:rPr>
        <w:t>）</w:t>
      </w:r>
      <w:r>
        <w:rPr>
          <w:spacing w:val="-9"/>
        </w:rPr>
        <w:t>预备党员培训材料。</w:t>
      </w:r>
      <w:r>
        <w:rPr>
          <w:spacing w:val="-11"/>
        </w:rPr>
        <w:t>（</w:t>
      </w:r>
      <w:r>
        <w:rPr>
          <w:rFonts w:ascii="Times New Roman" w:eastAsia="Times New Roman"/>
          <w:spacing w:val="-11"/>
        </w:rPr>
        <w:t>32</w:t>
      </w:r>
      <w:r>
        <w:rPr>
          <w:spacing w:val="-11"/>
        </w:rPr>
        <w:t>）</w:t>
      </w:r>
      <w:r>
        <w:rPr>
          <w:spacing w:val="-14"/>
        </w:rPr>
        <w:t>转正申请书。</w:t>
      </w:r>
      <w:r>
        <w:t>（</w:t>
      </w:r>
      <w:r>
        <w:rPr>
          <w:rFonts w:ascii="Times New Roman" w:eastAsia="Times New Roman"/>
        </w:rPr>
        <w:t>33</w:t>
      </w:r>
      <w:r>
        <w:t xml:space="preserve">） </w:t>
      </w:r>
      <w:r>
        <w:rPr>
          <w:spacing w:val="-6"/>
        </w:rPr>
        <w:t>预备党员转正征求党内外群众意见材料。</w:t>
      </w:r>
      <w:r>
        <w:rPr>
          <w:spacing w:val="-14"/>
        </w:rPr>
        <w:t>（</w:t>
      </w:r>
      <w:r>
        <w:rPr>
          <w:rFonts w:ascii="Times New Roman" w:eastAsia="Times New Roman"/>
          <w:spacing w:val="-14"/>
        </w:rPr>
        <w:t>34</w:t>
      </w:r>
      <w:r>
        <w:rPr>
          <w:spacing w:val="-14"/>
        </w:rPr>
        <w:t>）</w:t>
      </w:r>
      <w:r>
        <w:t>预备党员转</w:t>
      </w:r>
      <w:r>
        <w:rPr>
          <w:spacing w:val="-15"/>
        </w:rPr>
        <w:t>正前公示材料。</w:t>
      </w:r>
      <w:r>
        <w:rPr>
          <w:spacing w:val="-14"/>
        </w:rPr>
        <w:t>（</w:t>
      </w:r>
      <w:r>
        <w:rPr>
          <w:rFonts w:ascii="Times New Roman" w:eastAsia="Times New Roman"/>
          <w:spacing w:val="-14"/>
        </w:rPr>
        <w:t>35</w:t>
      </w:r>
      <w:r>
        <w:rPr>
          <w:spacing w:val="-14"/>
        </w:rPr>
        <w:t>）</w:t>
      </w:r>
      <w:r>
        <w:t>转为正式党员的党支部党员大会会议</w:t>
      </w:r>
      <w:r>
        <w:rPr>
          <w:spacing w:val="-18"/>
        </w:rPr>
        <w:t>记录。</w:t>
      </w:r>
      <w:r>
        <w:rPr>
          <w:spacing w:val="-7"/>
        </w:rPr>
        <w:t>（</w:t>
      </w:r>
      <w:r>
        <w:rPr>
          <w:rFonts w:ascii="Times New Roman" w:eastAsia="Times New Roman"/>
          <w:spacing w:val="-7"/>
        </w:rPr>
        <w:t>36</w:t>
      </w:r>
      <w:r>
        <w:rPr>
          <w:spacing w:val="-7"/>
        </w:rPr>
        <w:t>）</w:t>
      </w:r>
      <w:r>
        <w:rPr>
          <w:spacing w:val="-5"/>
        </w:rPr>
        <w:t>转为正式党员审批请示。</w:t>
      </w:r>
      <w:r>
        <w:rPr>
          <w:spacing w:val="-7"/>
        </w:rPr>
        <w:t>（</w:t>
      </w:r>
      <w:r>
        <w:rPr>
          <w:rFonts w:ascii="Times New Roman" w:eastAsia="Times New Roman"/>
          <w:spacing w:val="-7"/>
        </w:rPr>
        <w:t>37</w:t>
      </w:r>
      <w:r>
        <w:rPr>
          <w:spacing w:val="-7"/>
        </w:rPr>
        <w:t>）</w:t>
      </w:r>
      <w:r>
        <w:t>基层党委审批会议记录。（</w:t>
      </w:r>
      <w:r>
        <w:rPr>
          <w:rFonts w:ascii="Times New Roman" w:eastAsia="Times New Roman"/>
        </w:rPr>
        <w:t>38</w:t>
      </w:r>
      <w:r>
        <w:t>）基层党委同意转为正式党员批复。（</w:t>
      </w:r>
      <w:r>
        <w:rPr>
          <w:rFonts w:ascii="Times New Roman" w:eastAsia="Times New Roman"/>
        </w:rPr>
        <w:t>39</w:t>
      </w:r>
      <w:r>
        <w:t>） 延长预备期材料。</w:t>
      </w:r>
    </w:p>
    <w:p>
      <w:pPr>
        <w:pStyle w:val="11"/>
        <w:numPr>
          <w:ilvl w:val="0"/>
          <w:numId w:val="19"/>
        </w:numPr>
        <w:tabs>
          <w:tab w:val="left" w:pos="2131"/>
        </w:tabs>
        <w:spacing w:before="28" w:after="0" w:line="350" w:lineRule="auto"/>
        <w:ind w:left="1248" w:right="1247" w:firstLine="640"/>
        <w:jc w:val="both"/>
        <w:rPr>
          <w:sz w:val="32"/>
        </w:rPr>
      </w:pPr>
      <w:r>
        <w:rPr>
          <w:rFonts w:hint="eastAsia" w:ascii="楷体_GB2312" w:eastAsia="楷体_GB2312"/>
          <w:b/>
          <w:spacing w:val="-9"/>
          <w:w w:val="95"/>
          <w:sz w:val="32"/>
        </w:rPr>
        <w:t>归档。</w:t>
      </w:r>
      <w:r>
        <w:rPr>
          <w:spacing w:val="-6"/>
          <w:w w:val="95"/>
          <w:sz w:val="32"/>
        </w:rPr>
        <w:t xml:space="preserve">预备党员转正后，党支部应当及时将其《中国 </w:t>
      </w:r>
      <w:r>
        <w:rPr>
          <w:spacing w:val="-15"/>
          <w:sz w:val="32"/>
        </w:rPr>
        <w:t>共产党入党志愿书》、入党申请书、政治审查材料、转正申</w:t>
      </w:r>
      <w:r>
        <w:rPr>
          <w:spacing w:val="-16"/>
          <w:sz w:val="32"/>
        </w:rPr>
        <w:t>请书、《中国共产党入党积极分子考察写实表》《中国共产</w:t>
      </w:r>
      <w:r>
        <w:rPr>
          <w:spacing w:val="-19"/>
          <w:sz w:val="32"/>
        </w:rPr>
        <w:t>党预备党员考察写实表》、培养教育相关材料，交党委存入</w:t>
      </w:r>
      <w:r>
        <w:rPr>
          <w:spacing w:val="-13"/>
          <w:sz w:val="32"/>
        </w:rPr>
        <w:t>本人人事档案。无人事档案的，建立党员档案，由所在基层党委保存。</w:t>
      </w:r>
    </w:p>
    <w:p>
      <w:pPr>
        <w:pStyle w:val="7"/>
        <w:spacing w:before="9" w:line="350" w:lineRule="auto"/>
        <w:ind w:left="1248" w:right="1088" w:firstLine="640"/>
        <w:jc w:val="both"/>
      </w:pPr>
      <w:r>
        <w:rPr>
          <w:spacing w:val="-13"/>
        </w:rPr>
        <w:t>预备党员因不具备党员条件，经党支部党员大会讨论通</w:t>
      </w:r>
      <w:r>
        <w:rPr>
          <w:spacing w:val="-20"/>
        </w:rPr>
        <w:t>过和上级党组织批准取消预备党员资格后，应将有关情况在</w:t>
      </w:r>
      <w:r>
        <w:rPr>
          <w:spacing w:val="-15"/>
        </w:rPr>
        <w:t>其《中国共产党入党志愿书》中填写清楚，存入本人人事档</w:t>
      </w:r>
      <w:r>
        <w:rPr>
          <w:spacing w:val="-20"/>
        </w:rPr>
        <w:t>案。无人事档案的，由所在基层党委或学校党委组织部保存。</w:t>
      </w:r>
    </w:p>
    <w:p>
      <w:pPr>
        <w:pStyle w:val="11"/>
        <w:numPr>
          <w:ilvl w:val="0"/>
          <w:numId w:val="19"/>
        </w:numPr>
        <w:tabs>
          <w:tab w:val="left" w:pos="2131"/>
        </w:tabs>
        <w:spacing w:before="5" w:after="0" w:line="350" w:lineRule="auto"/>
        <w:ind w:left="1249" w:right="1086" w:firstLine="640"/>
        <w:jc w:val="left"/>
        <w:rPr>
          <w:sz w:val="32"/>
        </w:rPr>
      </w:pPr>
      <w:r>
        <w:rPr>
          <w:rFonts w:hint="eastAsia" w:ascii="楷体_GB2312" w:eastAsia="楷体_GB2312"/>
          <w:b/>
          <w:spacing w:val="-16"/>
          <w:sz w:val="32"/>
        </w:rPr>
        <w:t>转交和接收档案。</w:t>
      </w:r>
      <w:r>
        <w:rPr>
          <w:spacing w:val="-11"/>
          <w:sz w:val="32"/>
        </w:rPr>
        <w:t>在发展党员过程中，若入党申请人、</w:t>
      </w:r>
      <w:r>
        <w:rPr>
          <w:spacing w:val="-17"/>
          <w:sz w:val="32"/>
        </w:rPr>
        <w:t>入党积极分子、发展对象或预备党员的工作、学习所在单位发生变动时，原单位党组织应将发展党员有关材料清点整理</w:t>
      </w:r>
    </w:p>
    <w:p>
      <w:pPr>
        <w:spacing w:after="0" w:line="350" w:lineRule="auto"/>
        <w:jc w:val="left"/>
        <w:rPr>
          <w:sz w:val="32"/>
        </w:rPr>
        <w:sectPr>
          <w:pgSz w:w="11910" w:h="16840"/>
          <w:pgMar w:top="1600" w:right="620" w:bottom="1400" w:left="620" w:header="0" w:footer="1213" w:gutter="0"/>
          <w:cols w:space="720" w:num="1"/>
        </w:sectPr>
      </w:pPr>
    </w:p>
    <w:p>
      <w:pPr>
        <w:pStyle w:val="7"/>
        <w:rPr>
          <w:sz w:val="16"/>
        </w:rPr>
      </w:pPr>
    </w:p>
    <w:p>
      <w:pPr>
        <w:pStyle w:val="7"/>
        <w:spacing w:before="55"/>
        <w:ind w:left="1249"/>
      </w:pPr>
      <w:r>
        <w:t>后转交现工作、学习所在单位（居住地）党组织。</w:t>
      </w:r>
    </w:p>
    <w:p>
      <w:pPr>
        <w:pStyle w:val="7"/>
        <w:spacing w:before="190"/>
        <w:ind w:left="1890"/>
        <w:rPr>
          <w:rFonts w:hint="eastAsia" w:ascii="黑体" w:eastAsia="黑体"/>
        </w:rPr>
      </w:pPr>
      <w:r>
        <w:rPr>
          <w:rFonts w:hint="eastAsia" w:ascii="黑体" w:eastAsia="黑体"/>
        </w:rPr>
        <w:t>二十七、表格印制和发放</w:t>
      </w:r>
    </w:p>
    <w:p>
      <w:pPr>
        <w:pStyle w:val="11"/>
        <w:numPr>
          <w:ilvl w:val="0"/>
          <w:numId w:val="20"/>
        </w:numPr>
        <w:tabs>
          <w:tab w:val="left" w:pos="2132"/>
        </w:tabs>
        <w:spacing w:before="190" w:after="0" w:line="240" w:lineRule="auto"/>
        <w:ind w:left="2131" w:right="0" w:hanging="242"/>
        <w:jc w:val="left"/>
        <w:rPr>
          <w:sz w:val="32"/>
        </w:rPr>
      </w:pPr>
      <w:r>
        <w:rPr>
          <w:sz w:val="32"/>
        </w:rPr>
        <w:t>《中国共产党入党志愿书》由省委组织部统一印制。</w:t>
      </w:r>
    </w:p>
    <w:p>
      <w:pPr>
        <w:pStyle w:val="11"/>
        <w:numPr>
          <w:ilvl w:val="0"/>
          <w:numId w:val="20"/>
        </w:numPr>
        <w:tabs>
          <w:tab w:val="left" w:pos="2132"/>
        </w:tabs>
        <w:spacing w:before="190" w:after="0" w:line="350" w:lineRule="auto"/>
        <w:ind w:left="1249" w:right="1249" w:firstLine="640"/>
        <w:jc w:val="both"/>
        <w:rPr>
          <w:sz w:val="32"/>
        </w:rPr>
      </w:pPr>
      <w:r>
        <w:rPr>
          <w:spacing w:val="-3"/>
          <w:sz w:val="32"/>
        </w:rPr>
        <w:t>《中国共产党入党积极分子考察写实表》《中国共</w:t>
      </w:r>
      <w:r>
        <w:rPr>
          <w:spacing w:val="-13"/>
          <w:sz w:val="32"/>
        </w:rPr>
        <w:t>产党预备党员考察写实表》的式样，由省委教育工委组织部</w:t>
      </w:r>
      <w:r>
        <w:rPr>
          <w:spacing w:val="-14"/>
          <w:sz w:val="32"/>
        </w:rPr>
        <w:t>制定，党的关系隶属于省委教育工委的高校统一使用，其他</w:t>
      </w:r>
      <w:r>
        <w:rPr>
          <w:spacing w:val="-12"/>
          <w:sz w:val="32"/>
        </w:rPr>
        <w:t>高校参照使用。</w:t>
      </w:r>
    </w:p>
    <w:p>
      <w:pPr>
        <w:pStyle w:val="11"/>
        <w:numPr>
          <w:ilvl w:val="0"/>
          <w:numId w:val="20"/>
        </w:numPr>
        <w:tabs>
          <w:tab w:val="left" w:pos="2132"/>
        </w:tabs>
        <w:spacing w:before="6" w:after="0" w:line="240" w:lineRule="auto"/>
        <w:ind w:left="2131" w:right="0" w:hanging="242"/>
        <w:jc w:val="left"/>
        <w:rPr>
          <w:sz w:val="32"/>
        </w:rPr>
      </w:pPr>
      <w:r>
        <w:rPr>
          <w:spacing w:val="-7"/>
          <w:sz w:val="32"/>
        </w:rPr>
        <w:t>其他模板和表格供参考使用，高校可结合实际自行制</w:t>
      </w:r>
    </w:p>
    <w:p>
      <w:pPr>
        <w:pStyle w:val="7"/>
        <w:spacing w:before="6"/>
        <w:rPr>
          <w:sz w:val="10"/>
        </w:rPr>
      </w:pPr>
    </w:p>
    <w:p>
      <w:pPr>
        <w:pStyle w:val="7"/>
        <w:spacing w:before="56"/>
        <w:ind w:left="1249"/>
      </w:pPr>
      <w:r>
        <w:t>定。</w:t>
      </w:r>
    </w:p>
    <w:p>
      <w:pPr>
        <w:pStyle w:val="7"/>
        <w:rPr>
          <w:sz w:val="20"/>
        </w:rPr>
      </w:pPr>
    </w:p>
    <w:p>
      <w:pPr>
        <w:pStyle w:val="7"/>
        <w:rPr>
          <w:sz w:val="20"/>
        </w:rPr>
      </w:pPr>
    </w:p>
    <w:p>
      <w:pPr>
        <w:pStyle w:val="7"/>
        <w:spacing w:before="7"/>
        <w:rPr>
          <w:sz w:val="16"/>
        </w:rPr>
      </w:pPr>
    </w:p>
    <w:p>
      <w:pPr>
        <w:pStyle w:val="7"/>
        <w:spacing w:before="65"/>
        <w:ind w:left="1890"/>
      </w:pPr>
      <w:r>
        <w:t>附件：</w:t>
      </w:r>
      <w:r>
        <w:rPr>
          <w:rFonts w:ascii="Times New Roman" w:eastAsia="Times New Roman"/>
        </w:rPr>
        <w:t>1.</w:t>
      </w:r>
      <w:r>
        <w:t>中国共产党入党积极分子考察写实表（样表）</w:t>
      </w:r>
    </w:p>
    <w:p>
      <w:pPr>
        <w:pStyle w:val="11"/>
        <w:numPr>
          <w:ilvl w:val="1"/>
          <w:numId w:val="20"/>
        </w:numPr>
        <w:tabs>
          <w:tab w:val="left" w:pos="3092"/>
        </w:tabs>
        <w:spacing w:before="190" w:after="0" w:line="240" w:lineRule="auto"/>
        <w:ind w:left="3091" w:right="0" w:hanging="242"/>
        <w:jc w:val="left"/>
        <w:rPr>
          <w:sz w:val="32"/>
        </w:rPr>
      </w:pPr>
      <w:r>
        <w:rPr>
          <w:sz w:val="32"/>
        </w:rPr>
        <w:t>中国共产党预备党员考察写实表（样表）</w:t>
      </w:r>
    </w:p>
    <w:p>
      <w:pPr>
        <w:pStyle w:val="11"/>
        <w:numPr>
          <w:ilvl w:val="1"/>
          <w:numId w:val="20"/>
        </w:numPr>
        <w:tabs>
          <w:tab w:val="left" w:pos="3092"/>
        </w:tabs>
        <w:spacing w:before="190" w:after="0" w:line="240" w:lineRule="auto"/>
        <w:ind w:left="3091" w:right="0" w:hanging="242"/>
        <w:jc w:val="left"/>
        <w:rPr>
          <w:sz w:val="32"/>
        </w:rPr>
      </w:pPr>
      <w:r>
        <w:rPr>
          <w:sz w:val="32"/>
        </w:rPr>
        <w:t>《黑龙江省普通高等学校发展党员工作规程</w:t>
      </w:r>
    </w:p>
    <w:p>
      <w:pPr>
        <w:pStyle w:val="7"/>
        <w:spacing w:before="190"/>
        <w:ind w:left="3010"/>
      </w:pPr>
      <w:r>
        <w:t>（试行）》有关参考模板</w:t>
      </w:r>
    </w:p>
    <w:p>
      <w:pPr>
        <w:spacing w:after="0"/>
        <w:sectPr>
          <w:pgSz w:w="11910" w:h="16840"/>
          <w:pgMar w:top="1600" w:right="620" w:bottom="1400" w:left="620" w:header="0" w:footer="1213" w:gutter="0"/>
          <w:cols w:space="720" w:num="1"/>
        </w:sectPr>
      </w:pPr>
    </w:p>
    <w:p>
      <w:pPr>
        <w:pStyle w:val="7"/>
        <w:spacing w:before="4"/>
        <w:rPr>
          <w:sz w:val="12"/>
        </w:rPr>
      </w:pPr>
    </w:p>
    <w:p>
      <w:pPr>
        <w:pStyle w:val="7"/>
        <w:spacing w:before="56"/>
        <w:ind w:left="1230"/>
        <w:rPr>
          <w:rFonts w:hint="eastAsia" w:ascii="黑体" w:eastAsia="黑体"/>
        </w:rPr>
      </w:pPr>
      <w:bookmarkStart w:id="0" w:name="附件1：中国共产党入党积极分子考察写实表（样表）"/>
      <w:bookmarkEnd w:id="0"/>
      <w:r>
        <w:rPr>
          <w:rFonts w:hint="eastAsia" w:ascii="黑体" w:eastAsia="黑体"/>
        </w:rPr>
        <w:t>附件 1</w:t>
      </w:r>
    </w:p>
    <w:p>
      <w:pPr>
        <w:pStyle w:val="7"/>
        <w:rPr>
          <w:rFonts w:ascii="黑体"/>
        </w:rPr>
      </w:pPr>
    </w:p>
    <w:p>
      <w:pPr>
        <w:pStyle w:val="7"/>
        <w:rPr>
          <w:rFonts w:ascii="黑体"/>
        </w:rPr>
      </w:pPr>
    </w:p>
    <w:p>
      <w:pPr>
        <w:pStyle w:val="7"/>
        <w:rPr>
          <w:rFonts w:ascii="黑体"/>
        </w:rPr>
      </w:pPr>
    </w:p>
    <w:p>
      <w:pPr>
        <w:pStyle w:val="7"/>
        <w:rPr>
          <w:rFonts w:ascii="黑体"/>
        </w:rPr>
      </w:pPr>
    </w:p>
    <w:p>
      <w:pPr>
        <w:pStyle w:val="7"/>
        <w:spacing w:before="2"/>
        <w:rPr>
          <w:rFonts w:ascii="黑体"/>
          <w:sz w:val="30"/>
        </w:rPr>
      </w:pPr>
    </w:p>
    <w:p>
      <w:pPr>
        <w:pStyle w:val="2"/>
      </w:pPr>
      <w:r>
        <w:rPr>
          <w:spacing w:val="82"/>
        </w:rPr>
        <w:t>中国共产党</w:t>
      </w:r>
    </w:p>
    <w:p>
      <w:pPr>
        <w:spacing w:before="0" w:line="1001" w:lineRule="exact"/>
        <w:ind w:left="309" w:right="303" w:firstLine="0"/>
        <w:jc w:val="center"/>
        <w:rPr>
          <w:rFonts w:hint="eastAsia" w:ascii="方正小标宋简体" w:eastAsia="方正小标宋简体"/>
          <w:b/>
          <w:sz w:val="60"/>
        </w:rPr>
      </w:pPr>
      <w:r>
        <w:rPr>
          <w:rFonts w:hint="eastAsia" w:ascii="方正小标宋简体" w:eastAsia="方正小标宋简体"/>
          <w:b/>
          <w:spacing w:val="82"/>
          <w:sz w:val="60"/>
        </w:rPr>
        <w:t>入党积极分子考察写实表</w:t>
      </w:r>
    </w:p>
    <w:p>
      <w:pPr>
        <w:pStyle w:val="5"/>
      </w:pPr>
      <w:r>
        <w:rPr>
          <w:spacing w:val="79"/>
        </w:rPr>
        <w:t>（样表</w:t>
      </w:r>
      <w:r>
        <w:t>）</w:t>
      </w:r>
      <w:r>
        <w:rPr>
          <w:spacing w:val="-28"/>
        </w:rPr>
        <w:t xml:space="preserve"> </w:t>
      </w:r>
    </w:p>
    <w:p>
      <w:pPr>
        <w:pStyle w:val="7"/>
        <w:rPr>
          <w:rFonts w:ascii="微软雅黑"/>
          <w:b/>
          <w:sz w:val="48"/>
        </w:rPr>
      </w:pPr>
    </w:p>
    <w:p>
      <w:pPr>
        <w:pStyle w:val="7"/>
        <w:rPr>
          <w:rFonts w:ascii="微软雅黑"/>
          <w:b/>
          <w:sz w:val="48"/>
        </w:rPr>
      </w:pPr>
    </w:p>
    <w:p>
      <w:pPr>
        <w:pStyle w:val="7"/>
        <w:rPr>
          <w:rFonts w:ascii="微软雅黑"/>
          <w:b/>
          <w:sz w:val="48"/>
        </w:rPr>
      </w:pPr>
    </w:p>
    <w:p>
      <w:pPr>
        <w:pStyle w:val="7"/>
        <w:rPr>
          <w:rFonts w:ascii="微软雅黑"/>
          <w:b/>
          <w:sz w:val="48"/>
        </w:rPr>
      </w:pPr>
    </w:p>
    <w:p>
      <w:pPr>
        <w:pStyle w:val="7"/>
        <w:spacing w:before="16"/>
        <w:rPr>
          <w:rFonts w:ascii="微软雅黑"/>
          <w:b/>
          <w:sz w:val="69"/>
        </w:rPr>
      </w:pPr>
    </w:p>
    <w:p>
      <w:pPr>
        <w:pStyle w:val="6"/>
        <w:tabs>
          <w:tab w:val="left" w:pos="1079"/>
          <w:tab w:val="left" w:pos="4859"/>
        </w:tabs>
        <w:ind w:right="303"/>
        <w:rPr>
          <w:rFonts w:ascii="Times New Roman" w:eastAsia="Times New Roman"/>
        </w:rPr>
      </w:pPr>
      <w:r>
        <w:rPr>
          <w:rFonts w:hint="eastAsia" w:ascii="宋体" w:eastAsia="宋体"/>
          <w:lang w:val="en-US" w:eastAsia="zh-CN"/>
        </w:rPr>
        <w:t xml:space="preserve"> </w:t>
      </w:r>
      <w:r>
        <w:rPr>
          <w:rFonts w:hint="eastAsia" w:ascii="宋体" w:eastAsia="宋体"/>
        </w:rPr>
        <w:t>姓</w:t>
      </w:r>
      <w:r>
        <w:rPr>
          <w:rFonts w:hint="eastAsia" w:ascii="宋体" w:eastAsia="宋体"/>
        </w:rPr>
        <w:tab/>
      </w:r>
      <w:r>
        <w:rPr>
          <w:rFonts w:hint="eastAsia" w:ascii="宋体" w:eastAsia="宋体"/>
        </w:rPr>
        <w:t xml:space="preserve">名 </w:t>
      </w:r>
      <w:r>
        <w:rPr>
          <w:rFonts w:ascii="Times New Roman" w:eastAsia="Times New Roman"/>
          <w:u w:val="single" w:color="010101"/>
        </w:rPr>
        <w:t xml:space="preserve"> </w:t>
      </w:r>
      <w:r>
        <w:rPr>
          <w:rFonts w:ascii="Times New Roman" w:eastAsia="Times New Roman"/>
          <w:u w:val="single" w:color="010101"/>
        </w:rPr>
        <w:tab/>
      </w:r>
    </w:p>
    <w:p>
      <w:pPr>
        <w:pStyle w:val="7"/>
        <w:rPr>
          <w:rFonts w:ascii="Times New Roman"/>
          <w:sz w:val="20"/>
        </w:rPr>
      </w:pPr>
    </w:p>
    <w:p>
      <w:pPr>
        <w:pStyle w:val="7"/>
        <w:spacing w:line="360" w:lineRule="auto"/>
        <w:ind w:firstLine="2880" w:firstLineChars="800"/>
        <w:rPr>
          <w:rFonts w:hint="default" w:ascii="宋体" w:hAnsi="方正小标宋简体" w:eastAsia="宋体" w:cs="方正小标宋简体"/>
          <w:sz w:val="36"/>
          <w:szCs w:val="36"/>
          <w:u w:val="single"/>
          <w:lang w:val="en-US" w:eastAsia="zh-CN" w:bidi="lv-LV"/>
        </w:rPr>
      </w:pPr>
      <w:r>
        <w:rPr>
          <w:rFonts w:hint="eastAsia" w:ascii="宋体" w:hAnsi="方正小标宋简体" w:eastAsia="宋体" w:cs="方正小标宋简体"/>
          <w:sz w:val="36"/>
          <w:szCs w:val="36"/>
          <w:lang w:val="en-US" w:eastAsia="zh-CN" w:bidi="lv-LV"/>
        </w:rPr>
        <w:t>单   位</w:t>
      </w:r>
      <w:bookmarkStart w:id="3" w:name="_GoBack"/>
      <w:bookmarkEnd w:id="3"/>
      <w:r>
        <w:rPr>
          <w:rFonts w:hint="eastAsia" w:ascii="宋体" w:hAnsi="方正小标宋简体" w:eastAsia="宋体" w:cs="方正小标宋简体"/>
          <w:sz w:val="36"/>
          <w:szCs w:val="36"/>
          <w:lang w:val="en-US" w:eastAsia="zh-CN" w:bidi="lv-LV"/>
        </w:rPr>
        <w:t xml:space="preserve"> </w:t>
      </w:r>
      <w:r>
        <w:rPr>
          <w:rFonts w:hint="eastAsia" w:ascii="宋体" w:hAnsi="方正小标宋简体" w:eastAsia="宋体" w:cs="方正小标宋简体"/>
          <w:sz w:val="36"/>
          <w:szCs w:val="36"/>
          <w:u w:val="single"/>
          <w:lang w:val="en-US" w:eastAsia="zh-CN" w:bidi="lv-LV"/>
        </w:rPr>
        <w:t xml:space="preserve">                  </w:t>
      </w:r>
    </w:p>
    <w:p>
      <w:pPr>
        <w:pStyle w:val="7"/>
        <w:spacing w:line="360" w:lineRule="auto"/>
        <w:ind w:firstLine="2880" w:firstLineChars="800"/>
        <w:rPr>
          <w:rFonts w:hint="default" w:ascii="宋体" w:hAnsi="方正小标宋简体" w:eastAsia="宋体" w:cs="方正小标宋简体"/>
          <w:sz w:val="36"/>
          <w:szCs w:val="36"/>
          <w:u w:val="single"/>
          <w:lang w:val="en-US" w:eastAsia="zh-CN" w:bidi="lv-LV"/>
        </w:rPr>
      </w:pPr>
      <w:r>
        <w:rPr>
          <w:rFonts w:hint="eastAsia" w:ascii="宋体" w:hAnsi="方正小标宋简体" w:eastAsia="宋体" w:cs="方正小标宋简体"/>
          <w:sz w:val="36"/>
          <w:szCs w:val="36"/>
          <w:lang w:val="en-US" w:eastAsia="zh-CN" w:bidi="lv-LV"/>
        </w:rPr>
        <w:t>填写日期</w:t>
      </w:r>
      <w:r>
        <w:rPr>
          <w:rFonts w:hint="eastAsia" w:ascii="宋体" w:hAnsi="方正小标宋简体" w:eastAsia="宋体" w:cs="方正小标宋简体"/>
          <w:sz w:val="36"/>
          <w:szCs w:val="36"/>
          <w:u w:val="single"/>
          <w:lang w:val="en-US" w:eastAsia="zh-CN" w:bidi="lv-LV"/>
        </w:rPr>
        <w:t xml:space="preserve">                  </w:t>
      </w:r>
    </w:p>
    <w:p>
      <w:pPr>
        <w:pStyle w:val="7"/>
        <w:rPr>
          <w:rFonts w:hint="eastAsia" w:ascii="宋体" w:hAnsi="方正小标宋简体" w:eastAsia="宋体" w:cs="方正小标宋简体"/>
          <w:sz w:val="36"/>
          <w:szCs w:val="36"/>
          <w:lang w:val="lv-LV" w:eastAsia="lv-LV" w:bidi="lv-LV"/>
        </w:rPr>
      </w:pPr>
    </w:p>
    <w:p>
      <w:pPr>
        <w:pStyle w:val="7"/>
        <w:spacing w:before="4"/>
        <w:rPr>
          <w:rFonts w:ascii="Times New Roman"/>
          <w:sz w:val="23"/>
        </w:rPr>
      </w:pPr>
    </w:p>
    <w:p>
      <w:pPr>
        <w:pStyle w:val="7"/>
        <w:spacing w:before="56"/>
        <w:jc w:val="center"/>
        <w:rPr>
          <w:rFonts w:hint="eastAsia" w:ascii="黑体" w:eastAsia="黑体"/>
        </w:rPr>
      </w:pPr>
      <w:r>
        <w:rPr>
          <w:rFonts w:hint="eastAsia" w:ascii="黑体" w:eastAsia="黑体"/>
        </w:rPr>
        <w:t>中共黑龙江省委教育工作委员会组织部 制</w:t>
      </w:r>
    </w:p>
    <w:p>
      <w:pPr>
        <w:spacing w:after="0"/>
        <w:jc w:val="center"/>
        <w:rPr>
          <w:rFonts w:hint="eastAsia" w:ascii="黑体" w:eastAsia="黑体"/>
        </w:rPr>
        <w:sectPr>
          <w:footerReference r:id="rId9" w:type="default"/>
          <w:footerReference r:id="rId10" w:type="even"/>
          <w:pgSz w:w="11910" w:h="16840"/>
          <w:pgMar w:top="1600" w:right="620" w:bottom="1380" w:left="620" w:header="0" w:footer="1186" w:gutter="0"/>
          <w:pgNumType w:start="25"/>
          <w:cols w:space="720" w:num="1"/>
        </w:sectPr>
      </w:pPr>
    </w:p>
    <w:p>
      <w:pPr>
        <w:pStyle w:val="7"/>
        <w:rPr>
          <w:rFonts w:ascii="黑体"/>
          <w:sz w:val="20"/>
        </w:rPr>
      </w:pPr>
    </w:p>
    <w:p>
      <w:pPr>
        <w:pStyle w:val="7"/>
        <w:rPr>
          <w:rFonts w:ascii="黑体"/>
          <w:sz w:val="20"/>
        </w:rPr>
      </w:pPr>
    </w:p>
    <w:p>
      <w:pPr>
        <w:pStyle w:val="7"/>
        <w:rPr>
          <w:rFonts w:ascii="黑体"/>
          <w:sz w:val="20"/>
        </w:rPr>
      </w:pPr>
    </w:p>
    <w:p>
      <w:pPr>
        <w:pStyle w:val="7"/>
        <w:spacing w:before="1"/>
        <w:rPr>
          <w:rFonts w:ascii="黑体"/>
          <w:sz w:val="29"/>
        </w:rPr>
      </w:pPr>
    </w:p>
    <w:p>
      <w:pPr>
        <w:tabs>
          <w:tab w:val="left" w:pos="938"/>
        </w:tabs>
        <w:spacing w:before="38"/>
        <w:ind w:left="55" w:right="0" w:firstLine="0"/>
        <w:jc w:val="center"/>
        <w:rPr>
          <w:rFonts w:hint="eastAsia" w:ascii="宋体" w:eastAsia="宋体"/>
          <w:b/>
          <w:sz w:val="44"/>
        </w:rPr>
      </w:pPr>
      <w:r>
        <w:rPr>
          <w:rFonts w:hint="eastAsia" w:ascii="宋体" w:eastAsia="宋体"/>
          <w:b/>
          <w:sz w:val="44"/>
        </w:rPr>
        <w:t>说</w:t>
      </w:r>
      <w:r>
        <w:rPr>
          <w:rFonts w:hint="eastAsia" w:ascii="宋体" w:eastAsia="宋体"/>
          <w:b/>
          <w:sz w:val="44"/>
        </w:rPr>
        <w:tab/>
      </w:r>
      <w:r>
        <w:rPr>
          <w:rFonts w:hint="eastAsia" w:ascii="宋体" w:eastAsia="宋体"/>
          <w:b/>
          <w:sz w:val="44"/>
        </w:rPr>
        <w:t>明</w:t>
      </w:r>
    </w:p>
    <w:p>
      <w:pPr>
        <w:pStyle w:val="7"/>
        <w:spacing w:before="9"/>
        <w:rPr>
          <w:rFonts w:ascii="宋体"/>
          <w:b/>
          <w:sz w:val="61"/>
        </w:rPr>
      </w:pPr>
    </w:p>
    <w:p>
      <w:pPr>
        <w:pStyle w:val="11"/>
        <w:numPr>
          <w:ilvl w:val="0"/>
          <w:numId w:val="21"/>
        </w:numPr>
        <w:tabs>
          <w:tab w:val="left" w:pos="2077"/>
        </w:tabs>
        <w:spacing w:before="0" w:after="0" w:line="350" w:lineRule="auto"/>
        <w:ind w:left="1193" w:right="974" w:firstLine="639"/>
        <w:jc w:val="both"/>
        <w:rPr>
          <w:sz w:val="32"/>
        </w:rPr>
      </w:pPr>
      <w:r>
        <w:rPr>
          <w:spacing w:val="4"/>
          <w:sz w:val="32"/>
        </w:rPr>
        <w:t>经党支部委员会（不设党支部委员会的，经党支部党</w:t>
      </w:r>
      <w:r>
        <w:rPr>
          <w:sz w:val="32"/>
        </w:rPr>
        <w:t>员大会，下同）讨论通过后，经过上级党委备案确定的入党</w:t>
      </w:r>
      <w:r>
        <w:rPr>
          <w:spacing w:val="-25"/>
          <w:sz w:val="32"/>
        </w:rPr>
        <w:t>积极分子，方可填写《中国共产党入党积极分子考察写实表》。</w:t>
      </w:r>
    </w:p>
    <w:p>
      <w:pPr>
        <w:pStyle w:val="11"/>
        <w:numPr>
          <w:ilvl w:val="0"/>
          <w:numId w:val="21"/>
        </w:numPr>
        <w:tabs>
          <w:tab w:val="left" w:pos="2076"/>
        </w:tabs>
        <w:spacing w:before="5" w:after="0" w:line="350" w:lineRule="auto"/>
        <w:ind w:left="1192" w:right="1133" w:firstLine="639"/>
        <w:jc w:val="left"/>
        <w:rPr>
          <w:sz w:val="32"/>
        </w:rPr>
      </w:pPr>
      <w:r>
        <w:rPr>
          <w:spacing w:val="3"/>
          <w:sz w:val="32"/>
        </w:rPr>
        <w:t>本表由党支部、党小组或培养联系人负责填写，由党</w:t>
      </w:r>
      <w:r>
        <w:rPr>
          <w:spacing w:val="-2"/>
          <w:sz w:val="32"/>
        </w:rPr>
        <w:t>支部保管。</w:t>
      </w:r>
    </w:p>
    <w:p>
      <w:pPr>
        <w:pStyle w:val="11"/>
        <w:numPr>
          <w:ilvl w:val="0"/>
          <w:numId w:val="21"/>
        </w:numPr>
        <w:tabs>
          <w:tab w:val="left" w:pos="2075"/>
        </w:tabs>
        <w:spacing w:before="2" w:after="0" w:line="350" w:lineRule="auto"/>
        <w:ind w:left="1192" w:right="969" w:firstLine="639"/>
        <w:jc w:val="left"/>
        <w:rPr>
          <w:sz w:val="32"/>
        </w:rPr>
      </w:pPr>
      <w:r>
        <w:rPr>
          <w:spacing w:val="-7"/>
          <w:sz w:val="32"/>
        </w:rPr>
        <w:t>填写本表要认真、具体、及时，实事求是，避免套话、公式化。写实栏不够用时，可另加附页。</w:t>
      </w:r>
    </w:p>
    <w:p>
      <w:pPr>
        <w:pStyle w:val="11"/>
        <w:numPr>
          <w:ilvl w:val="0"/>
          <w:numId w:val="21"/>
        </w:numPr>
        <w:tabs>
          <w:tab w:val="left" w:pos="2076"/>
        </w:tabs>
        <w:spacing w:before="3" w:after="0" w:line="350" w:lineRule="auto"/>
        <w:ind w:left="1192" w:right="1133" w:firstLine="639"/>
        <w:jc w:val="both"/>
        <w:rPr>
          <w:sz w:val="32"/>
        </w:rPr>
      </w:pPr>
      <w:r>
        <w:rPr>
          <w:spacing w:val="3"/>
          <w:sz w:val="32"/>
        </w:rPr>
        <w:t>入党积极分子调动工作时，调出单位党组织应将培养</w:t>
      </w:r>
      <w:r>
        <w:rPr>
          <w:sz w:val="32"/>
        </w:rPr>
        <w:t>教育考察的有关资料，转给调入单位党组织，以便继续培养</w:t>
      </w:r>
      <w:r>
        <w:rPr>
          <w:spacing w:val="-2"/>
          <w:sz w:val="32"/>
        </w:rPr>
        <w:t>考察。</w:t>
      </w:r>
    </w:p>
    <w:p>
      <w:pPr>
        <w:pStyle w:val="11"/>
        <w:numPr>
          <w:ilvl w:val="0"/>
          <w:numId w:val="21"/>
        </w:numPr>
        <w:tabs>
          <w:tab w:val="left" w:pos="2076"/>
        </w:tabs>
        <w:spacing w:before="4" w:after="0" w:line="350" w:lineRule="auto"/>
        <w:ind w:left="1192" w:right="1133" w:firstLine="639"/>
        <w:jc w:val="left"/>
        <w:rPr>
          <w:sz w:val="32"/>
        </w:rPr>
      </w:pPr>
      <w:r>
        <w:rPr>
          <w:spacing w:val="3"/>
          <w:sz w:val="32"/>
        </w:rPr>
        <w:t>在接收入党积极分子入党时，党支部应将此表连同其</w:t>
      </w:r>
      <w:r>
        <w:rPr>
          <w:sz w:val="32"/>
        </w:rPr>
        <w:t>他有关材料一并报送上级党委审查批准。</w:t>
      </w:r>
    </w:p>
    <w:p>
      <w:pPr>
        <w:spacing w:after="0" w:line="350" w:lineRule="auto"/>
        <w:jc w:val="left"/>
        <w:rPr>
          <w:sz w:val="32"/>
        </w:rPr>
        <w:sectPr>
          <w:pgSz w:w="11910" w:h="16840"/>
          <w:pgMar w:top="1600" w:right="620" w:bottom="1380" w:left="620" w:header="0" w:footer="118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593"/>
        <w:gridCol w:w="1452"/>
        <w:gridCol w:w="504"/>
        <w:gridCol w:w="896"/>
        <w:gridCol w:w="1386"/>
        <w:gridCol w:w="1001"/>
        <w:gridCol w:w="1509"/>
        <w:gridCol w:w="793"/>
        <w:gridCol w:w="104"/>
        <w:gridCol w:w="1227"/>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69" w:hRule="atLeast"/>
        </w:trPr>
        <w:tc>
          <w:tcPr>
            <w:tcW w:w="1551" w:type="dxa"/>
            <w:gridSpan w:val="2"/>
          </w:tcPr>
          <w:p>
            <w:pPr>
              <w:pStyle w:val="12"/>
              <w:tabs>
                <w:tab w:val="left" w:pos="893"/>
              </w:tabs>
              <w:spacing w:before="179"/>
              <w:ind w:left="413"/>
              <w:rPr>
                <w:sz w:val="24"/>
              </w:rPr>
            </w:pPr>
            <w:r>
              <w:rPr>
                <w:sz w:val="24"/>
              </w:rPr>
              <w:t>姓</w:t>
            </w:r>
            <w:r>
              <w:rPr>
                <w:sz w:val="24"/>
              </w:rPr>
              <w:tab/>
            </w:r>
            <w:r>
              <w:rPr>
                <w:sz w:val="24"/>
              </w:rPr>
              <w:t>名</w:t>
            </w:r>
          </w:p>
        </w:tc>
        <w:tc>
          <w:tcPr>
            <w:tcW w:w="1956" w:type="dxa"/>
            <w:gridSpan w:val="2"/>
          </w:tcPr>
          <w:p>
            <w:pPr>
              <w:pStyle w:val="12"/>
              <w:rPr>
                <w:rFonts w:ascii="Times New Roman"/>
                <w:sz w:val="24"/>
              </w:rPr>
            </w:pPr>
          </w:p>
        </w:tc>
        <w:tc>
          <w:tcPr>
            <w:tcW w:w="896" w:type="dxa"/>
          </w:tcPr>
          <w:p>
            <w:pPr>
              <w:pStyle w:val="12"/>
              <w:spacing w:before="179"/>
              <w:ind w:right="197"/>
              <w:jc w:val="right"/>
              <w:rPr>
                <w:sz w:val="24"/>
              </w:rPr>
            </w:pPr>
            <w:r>
              <w:rPr>
                <w:sz w:val="24"/>
              </w:rPr>
              <w:t>性别</w:t>
            </w:r>
          </w:p>
        </w:tc>
        <w:tc>
          <w:tcPr>
            <w:tcW w:w="1386" w:type="dxa"/>
          </w:tcPr>
          <w:p>
            <w:pPr>
              <w:pStyle w:val="12"/>
              <w:rPr>
                <w:rFonts w:ascii="Times New Roman"/>
                <w:sz w:val="24"/>
              </w:rPr>
            </w:pPr>
          </w:p>
        </w:tc>
        <w:tc>
          <w:tcPr>
            <w:tcW w:w="1001" w:type="dxa"/>
          </w:tcPr>
          <w:p>
            <w:pPr>
              <w:pStyle w:val="12"/>
              <w:tabs>
                <w:tab w:val="left" w:pos="618"/>
              </w:tabs>
              <w:spacing w:before="179"/>
              <w:ind w:left="138"/>
              <w:rPr>
                <w:sz w:val="24"/>
              </w:rPr>
            </w:pPr>
            <w:r>
              <w:rPr>
                <w:sz w:val="24"/>
              </w:rPr>
              <w:t>民</w:t>
            </w:r>
            <w:r>
              <w:rPr>
                <w:sz w:val="24"/>
              </w:rPr>
              <w:tab/>
            </w:r>
            <w:r>
              <w:rPr>
                <w:sz w:val="24"/>
              </w:rPr>
              <w:t>族</w:t>
            </w:r>
          </w:p>
        </w:tc>
        <w:tc>
          <w:tcPr>
            <w:tcW w:w="1509" w:type="dxa"/>
          </w:tcPr>
          <w:p>
            <w:pPr>
              <w:pStyle w:val="12"/>
              <w:rPr>
                <w:rFonts w:ascii="Times New Roman"/>
                <w:sz w:val="24"/>
              </w:rPr>
            </w:pPr>
          </w:p>
        </w:tc>
        <w:tc>
          <w:tcPr>
            <w:tcW w:w="897" w:type="dxa"/>
            <w:gridSpan w:val="2"/>
          </w:tcPr>
          <w:p>
            <w:pPr>
              <w:pStyle w:val="12"/>
              <w:spacing w:before="23" w:line="242" w:lineRule="auto"/>
              <w:ind w:left="206" w:right="198"/>
              <w:rPr>
                <w:sz w:val="24"/>
              </w:rPr>
            </w:pPr>
            <w:r>
              <w:rPr>
                <w:sz w:val="24"/>
              </w:rPr>
              <w:t>出生年月</w:t>
            </w:r>
          </w:p>
        </w:tc>
        <w:tc>
          <w:tcPr>
            <w:tcW w:w="1227"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70" w:hRule="atLeast"/>
        </w:trPr>
        <w:tc>
          <w:tcPr>
            <w:tcW w:w="1551" w:type="dxa"/>
            <w:gridSpan w:val="2"/>
          </w:tcPr>
          <w:p>
            <w:pPr>
              <w:pStyle w:val="12"/>
              <w:spacing w:before="181"/>
              <w:ind w:left="413"/>
              <w:rPr>
                <w:sz w:val="24"/>
              </w:rPr>
            </w:pPr>
            <w:r>
              <w:rPr>
                <w:sz w:val="24"/>
              </w:rPr>
              <w:t>曾用名</w:t>
            </w:r>
          </w:p>
        </w:tc>
        <w:tc>
          <w:tcPr>
            <w:tcW w:w="1956" w:type="dxa"/>
            <w:gridSpan w:val="2"/>
          </w:tcPr>
          <w:p>
            <w:pPr>
              <w:pStyle w:val="12"/>
              <w:rPr>
                <w:rFonts w:ascii="Times New Roman"/>
                <w:sz w:val="24"/>
              </w:rPr>
            </w:pPr>
          </w:p>
        </w:tc>
        <w:tc>
          <w:tcPr>
            <w:tcW w:w="896" w:type="dxa"/>
          </w:tcPr>
          <w:p>
            <w:pPr>
              <w:pStyle w:val="12"/>
              <w:spacing w:before="181"/>
              <w:ind w:right="197"/>
              <w:jc w:val="right"/>
              <w:rPr>
                <w:sz w:val="24"/>
              </w:rPr>
            </w:pPr>
            <w:r>
              <w:rPr>
                <w:sz w:val="24"/>
              </w:rPr>
              <w:t>籍贯</w:t>
            </w:r>
          </w:p>
        </w:tc>
        <w:tc>
          <w:tcPr>
            <w:tcW w:w="1386" w:type="dxa"/>
          </w:tcPr>
          <w:p>
            <w:pPr>
              <w:pStyle w:val="12"/>
              <w:rPr>
                <w:rFonts w:ascii="Times New Roman"/>
                <w:sz w:val="24"/>
              </w:rPr>
            </w:pPr>
          </w:p>
        </w:tc>
        <w:tc>
          <w:tcPr>
            <w:tcW w:w="1001" w:type="dxa"/>
          </w:tcPr>
          <w:p>
            <w:pPr>
              <w:pStyle w:val="12"/>
              <w:spacing w:before="181"/>
              <w:ind w:left="138"/>
              <w:rPr>
                <w:sz w:val="24"/>
              </w:rPr>
            </w:pPr>
            <w:r>
              <w:rPr>
                <w:sz w:val="24"/>
              </w:rPr>
              <w:t>出生地</w:t>
            </w:r>
          </w:p>
        </w:tc>
        <w:tc>
          <w:tcPr>
            <w:tcW w:w="1509" w:type="dxa"/>
          </w:tcPr>
          <w:p>
            <w:pPr>
              <w:pStyle w:val="12"/>
              <w:rPr>
                <w:rFonts w:ascii="Times New Roman"/>
                <w:sz w:val="24"/>
              </w:rPr>
            </w:pPr>
          </w:p>
        </w:tc>
        <w:tc>
          <w:tcPr>
            <w:tcW w:w="897" w:type="dxa"/>
            <w:gridSpan w:val="2"/>
          </w:tcPr>
          <w:p>
            <w:pPr>
              <w:pStyle w:val="12"/>
              <w:spacing w:before="25" w:line="242" w:lineRule="auto"/>
              <w:ind w:left="206" w:right="198"/>
              <w:rPr>
                <w:sz w:val="24"/>
              </w:rPr>
            </w:pPr>
            <w:r>
              <w:rPr>
                <w:sz w:val="24"/>
              </w:rPr>
              <w:t>学历学位</w:t>
            </w:r>
          </w:p>
        </w:tc>
        <w:tc>
          <w:tcPr>
            <w:tcW w:w="1227"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95" w:hRule="atLeast"/>
        </w:trPr>
        <w:tc>
          <w:tcPr>
            <w:tcW w:w="3507" w:type="dxa"/>
            <w:gridSpan w:val="4"/>
          </w:tcPr>
          <w:p>
            <w:pPr>
              <w:pStyle w:val="12"/>
              <w:spacing w:before="193"/>
              <w:ind w:left="106"/>
              <w:rPr>
                <w:sz w:val="24"/>
              </w:rPr>
            </w:pPr>
            <w:r>
              <w:rPr>
                <w:sz w:val="24"/>
              </w:rPr>
              <w:t>单 位 、 职 务 或 职 称</w:t>
            </w:r>
          </w:p>
        </w:tc>
        <w:tc>
          <w:tcPr>
            <w:tcW w:w="6916"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90" w:hRule="atLeast"/>
        </w:trPr>
        <w:tc>
          <w:tcPr>
            <w:tcW w:w="3507" w:type="dxa"/>
            <w:gridSpan w:val="4"/>
          </w:tcPr>
          <w:p>
            <w:pPr>
              <w:pStyle w:val="12"/>
              <w:tabs>
                <w:tab w:val="left" w:pos="717"/>
                <w:tab w:val="left" w:pos="1327"/>
                <w:tab w:val="left" w:pos="1938"/>
                <w:tab w:val="left" w:pos="2548"/>
                <w:tab w:val="left" w:pos="3159"/>
              </w:tabs>
              <w:spacing w:before="190"/>
              <w:ind w:left="106"/>
              <w:rPr>
                <w:sz w:val="24"/>
              </w:rPr>
            </w:pPr>
            <w:r>
              <w:rPr>
                <w:sz w:val="24"/>
              </w:rPr>
              <w:t>本</w:t>
            </w:r>
            <w:r>
              <w:rPr>
                <w:sz w:val="24"/>
              </w:rPr>
              <w:tab/>
            </w:r>
            <w:r>
              <w:rPr>
                <w:sz w:val="24"/>
              </w:rPr>
              <w:t>人</w:t>
            </w:r>
            <w:r>
              <w:rPr>
                <w:sz w:val="24"/>
              </w:rPr>
              <w:tab/>
            </w:r>
            <w:r>
              <w:rPr>
                <w:sz w:val="24"/>
              </w:rPr>
              <w:t>现</w:t>
            </w:r>
            <w:r>
              <w:rPr>
                <w:sz w:val="24"/>
              </w:rPr>
              <w:tab/>
            </w:r>
            <w:r>
              <w:rPr>
                <w:sz w:val="24"/>
              </w:rPr>
              <w:t>居</w:t>
            </w:r>
            <w:r>
              <w:rPr>
                <w:sz w:val="24"/>
              </w:rPr>
              <w:tab/>
            </w:r>
            <w:r>
              <w:rPr>
                <w:sz w:val="24"/>
              </w:rPr>
              <w:t>住</w:t>
            </w:r>
            <w:r>
              <w:rPr>
                <w:sz w:val="24"/>
              </w:rPr>
              <w:tab/>
            </w:r>
            <w:r>
              <w:rPr>
                <w:sz w:val="24"/>
              </w:rPr>
              <w:t>地</w:t>
            </w:r>
          </w:p>
        </w:tc>
        <w:tc>
          <w:tcPr>
            <w:tcW w:w="6916"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700" w:hRule="atLeast"/>
        </w:trPr>
        <w:tc>
          <w:tcPr>
            <w:tcW w:w="3507" w:type="dxa"/>
            <w:gridSpan w:val="4"/>
          </w:tcPr>
          <w:p>
            <w:pPr>
              <w:pStyle w:val="12"/>
              <w:tabs>
                <w:tab w:val="left" w:pos="717"/>
                <w:tab w:val="left" w:pos="1327"/>
                <w:tab w:val="left" w:pos="1938"/>
                <w:tab w:val="left" w:pos="2548"/>
                <w:tab w:val="left" w:pos="3159"/>
              </w:tabs>
              <w:spacing w:before="195"/>
              <w:ind w:left="106"/>
              <w:rPr>
                <w:sz w:val="24"/>
              </w:rPr>
            </w:pPr>
            <w:r>
              <w:rPr>
                <w:sz w:val="24"/>
              </w:rPr>
              <w:t>居</w:t>
            </w:r>
            <w:r>
              <w:rPr>
                <w:sz w:val="24"/>
              </w:rPr>
              <w:tab/>
            </w:r>
            <w:r>
              <w:rPr>
                <w:sz w:val="24"/>
              </w:rPr>
              <w:t>民</w:t>
            </w:r>
            <w:r>
              <w:rPr>
                <w:sz w:val="24"/>
              </w:rPr>
              <w:tab/>
            </w:r>
            <w:r>
              <w:rPr>
                <w:sz w:val="24"/>
              </w:rPr>
              <w:t>身</w:t>
            </w:r>
            <w:r>
              <w:rPr>
                <w:sz w:val="24"/>
              </w:rPr>
              <w:tab/>
            </w:r>
            <w:r>
              <w:rPr>
                <w:sz w:val="24"/>
              </w:rPr>
              <w:t>份</w:t>
            </w:r>
            <w:r>
              <w:rPr>
                <w:sz w:val="24"/>
              </w:rPr>
              <w:tab/>
            </w:r>
            <w:r>
              <w:rPr>
                <w:sz w:val="24"/>
              </w:rPr>
              <w:t>证</w:t>
            </w:r>
            <w:r>
              <w:rPr>
                <w:sz w:val="24"/>
              </w:rPr>
              <w:tab/>
            </w:r>
            <w:r>
              <w:rPr>
                <w:sz w:val="24"/>
              </w:rPr>
              <w:t>号</w:t>
            </w:r>
          </w:p>
        </w:tc>
        <w:tc>
          <w:tcPr>
            <w:tcW w:w="6916"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96" w:hRule="atLeast"/>
        </w:trPr>
        <w:tc>
          <w:tcPr>
            <w:tcW w:w="3507" w:type="dxa"/>
            <w:gridSpan w:val="4"/>
          </w:tcPr>
          <w:p>
            <w:pPr>
              <w:pStyle w:val="12"/>
              <w:tabs>
                <w:tab w:val="left" w:pos="1123"/>
                <w:tab w:val="left" w:pos="2139"/>
                <w:tab w:val="left" w:pos="3156"/>
              </w:tabs>
              <w:spacing w:before="194"/>
              <w:ind w:left="106"/>
              <w:rPr>
                <w:sz w:val="24"/>
              </w:rPr>
            </w:pPr>
            <w:r>
              <w:rPr>
                <w:sz w:val="24"/>
              </w:rPr>
              <w:t>入</w:t>
            </w:r>
            <w:r>
              <w:rPr>
                <w:sz w:val="24"/>
              </w:rPr>
              <w:tab/>
            </w:r>
            <w:r>
              <w:rPr>
                <w:sz w:val="24"/>
              </w:rPr>
              <w:t>团</w:t>
            </w:r>
            <w:r>
              <w:rPr>
                <w:sz w:val="24"/>
              </w:rPr>
              <w:tab/>
            </w:r>
            <w:r>
              <w:rPr>
                <w:sz w:val="24"/>
              </w:rPr>
              <w:t>时</w:t>
            </w:r>
            <w:r>
              <w:rPr>
                <w:sz w:val="24"/>
              </w:rPr>
              <w:tab/>
            </w:r>
            <w:r>
              <w:rPr>
                <w:sz w:val="24"/>
              </w:rPr>
              <w:t>间</w:t>
            </w:r>
          </w:p>
        </w:tc>
        <w:tc>
          <w:tcPr>
            <w:tcW w:w="6916"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706" w:hRule="atLeast"/>
        </w:trPr>
        <w:tc>
          <w:tcPr>
            <w:tcW w:w="3507" w:type="dxa"/>
            <w:gridSpan w:val="4"/>
          </w:tcPr>
          <w:p>
            <w:pPr>
              <w:pStyle w:val="12"/>
              <w:tabs>
                <w:tab w:val="left" w:pos="717"/>
                <w:tab w:val="left" w:pos="1327"/>
                <w:tab w:val="left" w:pos="1938"/>
                <w:tab w:val="left" w:pos="2548"/>
                <w:tab w:val="left" w:pos="3159"/>
              </w:tabs>
              <w:spacing w:before="199"/>
              <w:ind w:left="106"/>
              <w:rPr>
                <w:sz w:val="24"/>
              </w:rPr>
            </w:pPr>
            <w:r>
              <w:rPr>
                <w:sz w:val="24"/>
              </w:rPr>
              <w:t>申</w:t>
            </w:r>
            <w:r>
              <w:rPr>
                <w:sz w:val="24"/>
              </w:rPr>
              <w:tab/>
            </w:r>
            <w:r>
              <w:rPr>
                <w:sz w:val="24"/>
              </w:rPr>
              <w:t>请</w:t>
            </w:r>
            <w:r>
              <w:rPr>
                <w:sz w:val="24"/>
              </w:rPr>
              <w:tab/>
            </w:r>
            <w:r>
              <w:rPr>
                <w:sz w:val="24"/>
              </w:rPr>
              <w:t>入</w:t>
            </w:r>
            <w:r>
              <w:rPr>
                <w:sz w:val="24"/>
              </w:rPr>
              <w:tab/>
            </w:r>
            <w:r>
              <w:rPr>
                <w:sz w:val="24"/>
              </w:rPr>
              <w:t>党</w:t>
            </w:r>
            <w:r>
              <w:rPr>
                <w:sz w:val="24"/>
              </w:rPr>
              <w:tab/>
            </w:r>
            <w:r>
              <w:rPr>
                <w:sz w:val="24"/>
              </w:rPr>
              <w:t>时</w:t>
            </w:r>
            <w:r>
              <w:rPr>
                <w:sz w:val="24"/>
              </w:rPr>
              <w:tab/>
            </w:r>
            <w:r>
              <w:rPr>
                <w:sz w:val="24"/>
              </w:rPr>
              <w:t>间</w:t>
            </w:r>
          </w:p>
        </w:tc>
        <w:tc>
          <w:tcPr>
            <w:tcW w:w="6916"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89" w:hRule="atLeast"/>
        </w:trPr>
        <w:tc>
          <w:tcPr>
            <w:tcW w:w="3507" w:type="dxa"/>
            <w:gridSpan w:val="4"/>
          </w:tcPr>
          <w:p>
            <w:pPr>
              <w:pStyle w:val="12"/>
              <w:spacing w:before="189"/>
              <w:ind w:left="106"/>
              <w:rPr>
                <w:sz w:val="24"/>
              </w:rPr>
            </w:pPr>
            <w:r>
              <w:rPr>
                <w:spacing w:val="59"/>
                <w:sz w:val="24"/>
              </w:rPr>
              <w:t>确定为入党积极分子时间</w:t>
            </w:r>
            <w:r>
              <w:rPr>
                <w:spacing w:val="-55"/>
                <w:sz w:val="24"/>
              </w:rPr>
              <w:t xml:space="preserve"> </w:t>
            </w:r>
          </w:p>
        </w:tc>
        <w:tc>
          <w:tcPr>
            <w:tcW w:w="6916"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00" w:hRule="atLeast"/>
        </w:trPr>
        <w:tc>
          <w:tcPr>
            <w:tcW w:w="958" w:type="dxa"/>
            <w:vMerge w:val="restart"/>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7"/>
              </w:rPr>
            </w:pPr>
          </w:p>
          <w:p>
            <w:pPr>
              <w:pStyle w:val="12"/>
              <w:tabs>
                <w:tab w:val="left" w:pos="597"/>
              </w:tabs>
              <w:ind w:left="117"/>
              <w:rPr>
                <w:sz w:val="24"/>
              </w:rPr>
            </w:pPr>
            <w:r>
              <w:rPr>
                <w:sz w:val="24"/>
              </w:rPr>
              <w:t>个</w:t>
            </w:r>
            <w:r>
              <w:rPr>
                <w:sz w:val="24"/>
              </w:rPr>
              <w:tab/>
            </w:r>
            <w:r>
              <w:rPr>
                <w:sz w:val="24"/>
              </w:rPr>
              <w:t>人</w:t>
            </w:r>
          </w:p>
          <w:p>
            <w:pPr>
              <w:pStyle w:val="12"/>
              <w:tabs>
                <w:tab w:val="left" w:pos="597"/>
              </w:tabs>
              <w:spacing w:before="161"/>
              <w:ind w:left="117"/>
              <w:rPr>
                <w:sz w:val="24"/>
              </w:rPr>
            </w:pPr>
            <w:r>
              <w:rPr>
                <w:sz w:val="24"/>
              </w:rPr>
              <w:t>简</w:t>
            </w:r>
            <w:r>
              <w:rPr>
                <w:sz w:val="24"/>
              </w:rPr>
              <w:tab/>
            </w:r>
            <w:r>
              <w:rPr>
                <w:sz w:val="24"/>
              </w:rPr>
              <w:t>历</w:t>
            </w:r>
          </w:p>
        </w:tc>
        <w:tc>
          <w:tcPr>
            <w:tcW w:w="2045" w:type="dxa"/>
            <w:gridSpan w:val="2"/>
          </w:tcPr>
          <w:p>
            <w:pPr>
              <w:pStyle w:val="12"/>
              <w:tabs>
                <w:tab w:val="left" w:pos="896"/>
              </w:tabs>
              <w:spacing w:before="202" w:line="122" w:lineRule="auto"/>
              <w:ind w:left="233" w:right="177"/>
              <w:rPr>
                <w:sz w:val="24"/>
              </w:rPr>
            </w:pPr>
            <w:r>
              <w:rPr>
                <w:position w:val="16"/>
                <w:sz w:val="24"/>
              </w:rPr>
              <w:t>自</w:t>
            </w:r>
            <w:r>
              <w:rPr>
                <w:position w:val="16"/>
                <w:sz w:val="24"/>
              </w:rPr>
              <w:tab/>
            </w:r>
            <w:r>
              <w:rPr>
                <w:sz w:val="24"/>
              </w:rPr>
              <w:t>何年何</w:t>
            </w:r>
            <w:r>
              <w:rPr>
                <w:spacing w:val="-18"/>
                <w:sz w:val="24"/>
              </w:rPr>
              <w:t>月</w:t>
            </w:r>
            <w:r>
              <w:rPr>
                <w:sz w:val="24"/>
              </w:rPr>
              <w:t>至</w:t>
            </w:r>
          </w:p>
        </w:tc>
        <w:tc>
          <w:tcPr>
            <w:tcW w:w="6089" w:type="dxa"/>
            <w:gridSpan w:val="6"/>
          </w:tcPr>
          <w:p>
            <w:pPr>
              <w:pStyle w:val="12"/>
              <w:spacing w:before="1"/>
              <w:rPr>
                <w:rFonts w:ascii="仿宋_GB2312"/>
                <w:sz w:val="19"/>
              </w:rPr>
            </w:pPr>
          </w:p>
          <w:p>
            <w:pPr>
              <w:pStyle w:val="12"/>
              <w:ind w:left="107"/>
              <w:rPr>
                <w:sz w:val="24"/>
              </w:rPr>
            </w:pPr>
            <w:r>
              <w:rPr>
                <w:sz w:val="24"/>
              </w:rPr>
              <w:t>何 单 位 或 部 门 任 何 职 务 （ 包 括 学 习 ）</w:t>
            </w:r>
          </w:p>
        </w:tc>
        <w:tc>
          <w:tcPr>
            <w:tcW w:w="1331" w:type="dxa"/>
            <w:gridSpan w:val="2"/>
          </w:tcPr>
          <w:p>
            <w:pPr>
              <w:pStyle w:val="12"/>
              <w:spacing w:before="1"/>
              <w:rPr>
                <w:rFonts w:ascii="仿宋_GB2312"/>
                <w:sz w:val="19"/>
              </w:rPr>
            </w:pPr>
          </w:p>
          <w:p>
            <w:pPr>
              <w:pStyle w:val="12"/>
              <w:ind w:left="181"/>
              <w:rPr>
                <w:sz w:val="24"/>
              </w:rPr>
            </w:pPr>
            <w:r>
              <w:rPr>
                <w:sz w:val="24"/>
              </w:rPr>
              <w:t>证 明 人</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99"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045" w:type="dxa"/>
            <w:gridSpan w:val="2"/>
          </w:tcPr>
          <w:p>
            <w:pPr>
              <w:pStyle w:val="12"/>
              <w:rPr>
                <w:rFonts w:ascii="Times New Roman"/>
                <w:sz w:val="24"/>
              </w:rPr>
            </w:pPr>
          </w:p>
        </w:tc>
        <w:tc>
          <w:tcPr>
            <w:tcW w:w="6089" w:type="dxa"/>
            <w:gridSpan w:val="6"/>
          </w:tcPr>
          <w:p>
            <w:pPr>
              <w:pStyle w:val="12"/>
              <w:rPr>
                <w:rFonts w:ascii="Times New Roman"/>
                <w:sz w:val="24"/>
              </w:rPr>
            </w:pPr>
          </w:p>
        </w:tc>
        <w:tc>
          <w:tcPr>
            <w:tcW w:w="1331"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494"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19"/>
              </w:rPr>
            </w:pPr>
          </w:p>
          <w:p>
            <w:pPr>
              <w:pStyle w:val="12"/>
              <w:tabs>
                <w:tab w:val="left" w:pos="597"/>
              </w:tabs>
              <w:ind w:left="117"/>
              <w:rPr>
                <w:sz w:val="24"/>
              </w:rPr>
            </w:pPr>
            <w:r>
              <w:rPr>
                <w:sz w:val="24"/>
              </w:rPr>
              <w:t>奖</w:t>
            </w:r>
            <w:r>
              <w:rPr>
                <w:sz w:val="24"/>
              </w:rPr>
              <w:tab/>
            </w:r>
            <w:r>
              <w:rPr>
                <w:sz w:val="24"/>
              </w:rPr>
              <w:t>惩</w:t>
            </w:r>
          </w:p>
          <w:p>
            <w:pPr>
              <w:pStyle w:val="12"/>
              <w:tabs>
                <w:tab w:val="left" w:pos="597"/>
              </w:tabs>
              <w:spacing w:before="161"/>
              <w:ind w:left="117"/>
              <w:rPr>
                <w:sz w:val="24"/>
              </w:rPr>
            </w:pPr>
            <w:r>
              <w:rPr>
                <w:sz w:val="24"/>
              </w:rPr>
              <w:t>情</w:t>
            </w:r>
            <w:r>
              <w:rPr>
                <w:sz w:val="24"/>
              </w:rPr>
              <w:tab/>
            </w:r>
            <w:r>
              <w:rPr>
                <w:sz w:val="24"/>
              </w:rPr>
              <w:t>况</w:t>
            </w:r>
          </w:p>
        </w:tc>
        <w:tc>
          <w:tcPr>
            <w:tcW w:w="9465" w:type="dxa"/>
            <w:gridSpan w:val="10"/>
          </w:tcPr>
          <w:p>
            <w:pPr>
              <w:pStyle w:val="12"/>
              <w:rPr>
                <w:rFonts w:ascii="Times New Roman"/>
                <w:sz w:val="24"/>
              </w:rPr>
            </w:pPr>
          </w:p>
        </w:tc>
      </w:tr>
    </w:tbl>
    <w:p>
      <w:pPr>
        <w:spacing w:after="0"/>
        <w:rPr>
          <w:rFonts w:ascii="Times New Roman"/>
          <w:sz w:val="24"/>
        </w:rPr>
        <w:sectPr>
          <w:footerReference r:id="rId11" w:type="default"/>
          <w:footerReference r:id="rId12" w:type="even"/>
          <w:pgSz w:w="11910" w:h="16840"/>
          <w:pgMar w:top="960" w:right="620" w:bottom="1160" w:left="620" w:header="0" w:footer="966" w:gutter="0"/>
          <w:pgNumType w:start="27"/>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1134"/>
        <w:gridCol w:w="4435"/>
        <w:gridCol w:w="1860"/>
        <w:gridCol w:w="720"/>
        <w:gridCol w:w="131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63" w:hRule="atLeast"/>
        </w:trPr>
        <w:tc>
          <w:tcPr>
            <w:tcW w:w="958" w:type="dxa"/>
          </w:tcPr>
          <w:p>
            <w:pPr>
              <w:pStyle w:val="12"/>
              <w:rPr>
                <w:rFonts w:ascii="仿宋_GB2312"/>
                <w:sz w:val="30"/>
              </w:rPr>
            </w:pPr>
          </w:p>
          <w:p>
            <w:pPr>
              <w:pStyle w:val="12"/>
              <w:spacing w:line="242" w:lineRule="auto"/>
              <w:ind w:left="106" w:right="85"/>
              <w:jc w:val="both"/>
              <w:rPr>
                <w:sz w:val="24"/>
              </w:rPr>
            </w:pPr>
            <w:r>
              <w:rPr>
                <w:sz w:val="24"/>
              </w:rPr>
              <w:t>家庭主要成员和主要社会关系 姓名、职业、政治面貌</w:t>
            </w:r>
          </w:p>
        </w:tc>
        <w:tc>
          <w:tcPr>
            <w:tcW w:w="9462" w:type="dxa"/>
            <w:gridSpan w:val="5"/>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123" w:hRule="atLeast"/>
        </w:trPr>
        <w:tc>
          <w:tcPr>
            <w:tcW w:w="2092" w:type="dxa"/>
            <w:gridSpan w:val="2"/>
          </w:tcPr>
          <w:p>
            <w:pPr>
              <w:pStyle w:val="12"/>
              <w:spacing w:before="8"/>
              <w:rPr>
                <w:rFonts w:ascii="仿宋_GB2312"/>
                <w:sz w:val="19"/>
              </w:rPr>
            </w:pPr>
          </w:p>
          <w:p>
            <w:pPr>
              <w:pStyle w:val="12"/>
              <w:spacing w:line="242" w:lineRule="auto"/>
              <w:ind w:left="106" w:right="28"/>
              <w:rPr>
                <w:sz w:val="24"/>
              </w:rPr>
            </w:pPr>
            <w:r>
              <w:rPr>
                <w:sz w:val="24"/>
              </w:rPr>
              <w:t>本人有何政治历史问题，结论如何</w:t>
            </w:r>
          </w:p>
        </w:tc>
        <w:tc>
          <w:tcPr>
            <w:tcW w:w="8328"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123" w:hRule="atLeast"/>
        </w:trPr>
        <w:tc>
          <w:tcPr>
            <w:tcW w:w="2092" w:type="dxa"/>
            <w:gridSpan w:val="2"/>
          </w:tcPr>
          <w:p>
            <w:pPr>
              <w:pStyle w:val="12"/>
              <w:spacing w:before="95" w:line="242" w:lineRule="auto"/>
              <w:ind w:left="106" w:right="66"/>
              <w:jc w:val="both"/>
              <w:rPr>
                <w:sz w:val="24"/>
              </w:rPr>
            </w:pPr>
            <w:r>
              <w:rPr>
                <w:spacing w:val="-7"/>
                <w:sz w:val="24"/>
              </w:rPr>
              <w:t>“文革”期间和八</w:t>
            </w:r>
            <w:r>
              <w:rPr>
                <w:spacing w:val="30"/>
                <w:sz w:val="24"/>
              </w:rPr>
              <w:t>九政治风波期间</w:t>
            </w:r>
            <w:r>
              <w:rPr>
                <w:sz w:val="24"/>
              </w:rPr>
              <w:t>表现</w:t>
            </w:r>
          </w:p>
        </w:tc>
        <w:tc>
          <w:tcPr>
            <w:tcW w:w="8328"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123" w:hRule="atLeast"/>
        </w:trPr>
        <w:tc>
          <w:tcPr>
            <w:tcW w:w="2092" w:type="dxa"/>
            <w:gridSpan w:val="2"/>
          </w:tcPr>
          <w:p>
            <w:pPr>
              <w:pStyle w:val="12"/>
              <w:spacing w:before="8"/>
              <w:rPr>
                <w:rFonts w:ascii="仿宋_GB2312"/>
                <w:sz w:val="19"/>
              </w:rPr>
            </w:pPr>
          </w:p>
          <w:p>
            <w:pPr>
              <w:pStyle w:val="12"/>
              <w:spacing w:line="242" w:lineRule="auto"/>
              <w:ind w:left="106" w:right="66"/>
              <w:rPr>
                <w:sz w:val="24"/>
              </w:rPr>
            </w:pPr>
            <w:r>
              <w:rPr>
                <w:sz w:val="24"/>
              </w:rPr>
              <w:t>是否参加过法轮功等邪教组织</w:t>
            </w:r>
          </w:p>
        </w:tc>
        <w:tc>
          <w:tcPr>
            <w:tcW w:w="8328"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2954" w:hRule="atLeast"/>
        </w:trPr>
        <w:tc>
          <w:tcPr>
            <w:tcW w:w="958" w:type="dxa"/>
          </w:tcPr>
          <w:p>
            <w:pPr>
              <w:pStyle w:val="12"/>
              <w:rPr>
                <w:rFonts w:ascii="仿宋_GB2312"/>
                <w:sz w:val="24"/>
              </w:rPr>
            </w:pPr>
          </w:p>
          <w:p>
            <w:pPr>
              <w:pStyle w:val="12"/>
              <w:rPr>
                <w:rFonts w:ascii="仿宋_GB2312"/>
                <w:sz w:val="24"/>
              </w:rPr>
            </w:pPr>
          </w:p>
          <w:p>
            <w:pPr>
              <w:pStyle w:val="12"/>
              <w:spacing w:before="10"/>
              <w:rPr>
                <w:rFonts w:ascii="仿宋_GB2312"/>
                <w:sz w:val="30"/>
              </w:rPr>
            </w:pPr>
          </w:p>
          <w:p>
            <w:pPr>
              <w:pStyle w:val="12"/>
              <w:spacing w:before="1" w:line="242" w:lineRule="auto"/>
              <w:ind w:left="106" w:right="119"/>
              <w:jc w:val="both"/>
              <w:rPr>
                <w:sz w:val="24"/>
              </w:rPr>
            </w:pPr>
            <w:r>
              <w:rPr>
                <w:sz w:val="24"/>
              </w:rPr>
              <w:t>党组织派人谈话情况</w:t>
            </w:r>
          </w:p>
        </w:tc>
        <w:tc>
          <w:tcPr>
            <w:tcW w:w="1134" w:type="dxa"/>
            <w:tcBorders>
              <w:right w:val="nil"/>
            </w:tcBorders>
          </w:tcPr>
          <w:p>
            <w:pPr>
              <w:pStyle w:val="12"/>
              <w:rPr>
                <w:rFonts w:ascii="Times New Roman"/>
                <w:sz w:val="24"/>
              </w:rPr>
            </w:pPr>
          </w:p>
        </w:tc>
        <w:tc>
          <w:tcPr>
            <w:tcW w:w="4435"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0"/>
              </w:rPr>
            </w:pPr>
          </w:p>
          <w:p>
            <w:pPr>
              <w:pStyle w:val="12"/>
              <w:ind w:left="637" w:right="1353"/>
              <w:jc w:val="center"/>
              <w:rPr>
                <w:sz w:val="24"/>
              </w:rPr>
            </w:pPr>
            <w:r>
              <w:rPr>
                <w:sz w:val="24"/>
              </w:rPr>
              <w:t>谈话人签名：</w:t>
            </w:r>
          </w:p>
        </w:tc>
        <w:tc>
          <w:tcPr>
            <w:tcW w:w="18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0"/>
              </w:rPr>
            </w:pPr>
          </w:p>
          <w:p>
            <w:pPr>
              <w:pStyle w:val="12"/>
              <w:ind w:right="234"/>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0"/>
              </w:rPr>
            </w:pPr>
          </w:p>
          <w:p>
            <w:pPr>
              <w:pStyle w:val="12"/>
              <w:ind w:left="6"/>
              <w:jc w:val="center"/>
              <w:rPr>
                <w:sz w:val="24"/>
              </w:rPr>
            </w:pPr>
            <w:r>
              <w:rPr>
                <w:sz w:val="24"/>
              </w:rPr>
              <w:t>月</w:t>
            </w:r>
          </w:p>
        </w:tc>
        <w:tc>
          <w:tcPr>
            <w:tcW w:w="131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0"/>
              </w:rPr>
            </w:pPr>
          </w:p>
          <w:p>
            <w:pPr>
              <w:pStyle w:val="12"/>
              <w:ind w:left="243"/>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7" w:hRule="atLeast"/>
        </w:trPr>
        <w:tc>
          <w:tcPr>
            <w:tcW w:w="958" w:type="dxa"/>
          </w:tcPr>
          <w:p>
            <w:pPr>
              <w:pStyle w:val="12"/>
              <w:rPr>
                <w:rFonts w:ascii="仿宋_GB2312"/>
                <w:sz w:val="24"/>
              </w:rPr>
            </w:pPr>
          </w:p>
          <w:p>
            <w:pPr>
              <w:pStyle w:val="12"/>
              <w:rPr>
                <w:rFonts w:ascii="仿宋_GB2312"/>
                <w:sz w:val="24"/>
              </w:rPr>
            </w:pPr>
          </w:p>
          <w:p>
            <w:pPr>
              <w:pStyle w:val="12"/>
              <w:spacing w:before="203" w:line="242" w:lineRule="auto"/>
              <w:ind w:left="106" w:right="119"/>
              <w:rPr>
                <w:sz w:val="24"/>
              </w:rPr>
            </w:pPr>
            <w:r>
              <w:rPr>
                <w:sz w:val="24"/>
              </w:rPr>
              <w:t>党员推荐情况</w:t>
            </w:r>
          </w:p>
        </w:tc>
        <w:tc>
          <w:tcPr>
            <w:tcW w:w="1134" w:type="dxa"/>
            <w:tcBorders>
              <w:right w:val="nil"/>
            </w:tcBorders>
          </w:tcPr>
          <w:p>
            <w:pPr>
              <w:pStyle w:val="12"/>
              <w:rPr>
                <w:rFonts w:ascii="Times New Roman"/>
                <w:sz w:val="24"/>
              </w:rPr>
            </w:pPr>
          </w:p>
        </w:tc>
        <w:tc>
          <w:tcPr>
            <w:tcW w:w="4435"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16"/>
              </w:rPr>
            </w:pPr>
          </w:p>
          <w:p>
            <w:pPr>
              <w:pStyle w:val="12"/>
              <w:ind w:left="642" w:right="1353"/>
              <w:jc w:val="center"/>
              <w:rPr>
                <w:sz w:val="24"/>
              </w:rPr>
            </w:pPr>
            <w:r>
              <w:rPr>
                <w:sz w:val="24"/>
              </w:rPr>
              <w:t>党支部书记签名：</w:t>
            </w:r>
          </w:p>
        </w:tc>
        <w:tc>
          <w:tcPr>
            <w:tcW w:w="18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16"/>
              </w:rPr>
            </w:pPr>
          </w:p>
          <w:p>
            <w:pPr>
              <w:pStyle w:val="12"/>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16"/>
              </w:rPr>
            </w:pPr>
          </w:p>
          <w:p>
            <w:pPr>
              <w:pStyle w:val="12"/>
              <w:ind w:left="11"/>
              <w:jc w:val="center"/>
              <w:rPr>
                <w:sz w:val="24"/>
              </w:rPr>
            </w:pPr>
            <w:r>
              <w:rPr>
                <w:sz w:val="24"/>
              </w:rPr>
              <w:t>月</w:t>
            </w:r>
          </w:p>
        </w:tc>
        <w:tc>
          <w:tcPr>
            <w:tcW w:w="131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16"/>
              </w:rPr>
            </w:pPr>
          </w:p>
          <w:p>
            <w:pPr>
              <w:pStyle w:val="12"/>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6" w:hRule="atLeast"/>
        </w:trPr>
        <w:tc>
          <w:tcPr>
            <w:tcW w:w="958" w:type="dxa"/>
          </w:tcPr>
          <w:p>
            <w:pPr>
              <w:pStyle w:val="12"/>
              <w:rPr>
                <w:rFonts w:ascii="仿宋_GB2312"/>
                <w:sz w:val="24"/>
              </w:rPr>
            </w:pPr>
          </w:p>
          <w:p>
            <w:pPr>
              <w:pStyle w:val="12"/>
              <w:spacing w:before="8"/>
              <w:rPr>
                <w:rFonts w:ascii="仿宋_GB2312"/>
                <w:sz w:val="27"/>
              </w:rPr>
            </w:pPr>
          </w:p>
          <w:p>
            <w:pPr>
              <w:pStyle w:val="12"/>
              <w:spacing w:line="242" w:lineRule="auto"/>
              <w:ind w:left="117" w:right="108"/>
              <w:jc w:val="both"/>
              <w:rPr>
                <w:sz w:val="24"/>
              </w:rPr>
            </w:pPr>
            <w:r>
              <w:rPr>
                <w:sz w:val="24"/>
              </w:rPr>
              <w:t>群团组织推优情 况</w:t>
            </w:r>
          </w:p>
        </w:tc>
        <w:tc>
          <w:tcPr>
            <w:tcW w:w="1134" w:type="dxa"/>
            <w:tcBorders>
              <w:right w:val="nil"/>
            </w:tcBorders>
          </w:tcPr>
          <w:p>
            <w:pPr>
              <w:pStyle w:val="12"/>
              <w:rPr>
                <w:rFonts w:ascii="Times New Roman"/>
                <w:sz w:val="24"/>
              </w:rPr>
            </w:pPr>
          </w:p>
        </w:tc>
        <w:tc>
          <w:tcPr>
            <w:tcW w:w="4435"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56"/>
              <w:ind w:left="642" w:right="1353"/>
              <w:jc w:val="center"/>
              <w:rPr>
                <w:sz w:val="24"/>
              </w:rPr>
            </w:pPr>
            <w:r>
              <w:rPr>
                <w:sz w:val="24"/>
              </w:rPr>
              <w:t>群团组织负责人签名：</w:t>
            </w:r>
          </w:p>
        </w:tc>
        <w:tc>
          <w:tcPr>
            <w:tcW w:w="18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56"/>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56"/>
              <w:ind w:left="11"/>
              <w:jc w:val="center"/>
              <w:rPr>
                <w:sz w:val="24"/>
              </w:rPr>
            </w:pPr>
            <w:r>
              <w:rPr>
                <w:sz w:val="24"/>
              </w:rPr>
              <w:t>月</w:t>
            </w:r>
          </w:p>
        </w:tc>
        <w:tc>
          <w:tcPr>
            <w:tcW w:w="131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56"/>
              <w:ind w:left="245"/>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1563"/>
        <w:gridCol w:w="1603"/>
        <w:gridCol w:w="1183"/>
        <w:gridCol w:w="930"/>
        <w:gridCol w:w="955"/>
        <w:gridCol w:w="2429"/>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8" w:hRule="atLeast"/>
        </w:trPr>
        <w:tc>
          <w:tcPr>
            <w:tcW w:w="958" w:type="dxa"/>
          </w:tcPr>
          <w:p>
            <w:pPr>
              <w:pStyle w:val="12"/>
              <w:spacing w:before="4"/>
              <w:rPr>
                <w:rFonts w:ascii="仿宋_GB2312"/>
                <w:sz w:val="27"/>
              </w:rPr>
            </w:pPr>
          </w:p>
          <w:p>
            <w:pPr>
              <w:pStyle w:val="12"/>
              <w:spacing w:line="242" w:lineRule="auto"/>
              <w:ind w:left="106" w:right="119"/>
              <w:jc w:val="both"/>
              <w:rPr>
                <w:sz w:val="24"/>
              </w:rPr>
            </w:pPr>
            <w:r>
              <w:rPr>
                <w:sz w:val="24"/>
              </w:rPr>
              <w:t>确定为入党积极分子党小组意 见</w:t>
            </w:r>
          </w:p>
        </w:tc>
        <w:tc>
          <w:tcPr>
            <w:tcW w:w="9469" w:type="dxa"/>
            <w:gridSpan w:val="7"/>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2"/>
              <w:rPr>
                <w:rFonts w:ascii="仿宋_GB2312"/>
                <w:sz w:val="26"/>
              </w:rPr>
            </w:pPr>
          </w:p>
          <w:p>
            <w:pPr>
              <w:pStyle w:val="12"/>
              <w:tabs>
                <w:tab w:val="left" w:pos="6949"/>
                <w:tab w:val="left" w:pos="7669"/>
                <w:tab w:val="left" w:pos="8389"/>
              </w:tabs>
              <w:ind w:left="2509"/>
              <w:rPr>
                <w:sz w:val="24"/>
              </w:rPr>
            </w:pPr>
            <w:r>
              <w:rPr>
                <w:sz w:val="24"/>
              </w:rPr>
              <w:t>党小组组长签名：</w:t>
            </w:r>
            <w:r>
              <w:rPr>
                <w:sz w:val="24"/>
              </w:rPr>
              <w:tab/>
            </w: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7" w:hRule="atLeast"/>
        </w:trPr>
        <w:tc>
          <w:tcPr>
            <w:tcW w:w="958" w:type="dxa"/>
          </w:tcPr>
          <w:p>
            <w:pPr>
              <w:pStyle w:val="12"/>
              <w:spacing w:before="4"/>
              <w:rPr>
                <w:rFonts w:ascii="仿宋_GB2312"/>
                <w:sz w:val="27"/>
              </w:rPr>
            </w:pPr>
          </w:p>
          <w:p>
            <w:pPr>
              <w:pStyle w:val="12"/>
              <w:spacing w:line="242" w:lineRule="auto"/>
              <w:ind w:left="106" w:right="119"/>
              <w:jc w:val="both"/>
              <w:rPr>
                <w:sz w:val="24"/>
              </w:rPr>
            </w:pPr>
            <w:r>
              <w:rPr>
                <w:sz w:val="24"/>
              </w:rPr>
              <w:t>确定为入党积极分子党支部意 见</w:t>
            </w:r>
          </w:p>
        </w:tc>
        <w:tc>
          <w:tcPr>
            <w:tcW w:w="9469" w:type="dxa"/>
            <w:gridSpan w:val="7"/>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2"/>
              <w:rPr>
                <w:rFonts w:ascii="仿宋_GB2312"/>
                <w:sz w:val="26"/>
              </w:rPr>
            </w:pPr>
          </w:p>
          <w:p>
            <w:pPr>
              <w:pStyle w:val="12"/>
              <w:tabs>
                <w:tab w:val="left" w:pos="3587"/>
                <w:tab w:val="left" w:pos="6947"/>
                <w:tab w:val="left" w:pos="7667"/>
                <w:tab w:val="left" w:pos="8387"/>
              </w:tabs>
              <w:ind w:left="227"/>
              <w:rPr>
                <w:sz w:val="24"/>
              </w:rPr>
            </w:pPr>
            <w:r>
              <w:rPr>
                <w:sz w:val="24"/>
              </w:rPr>
              <w:t>党支部名称：</w:t>
            </w:r>
            <w:r>
              <w:rPr>
                <w:sz w:val="24"/>
              </w:rPr>
              <w:tab/>
            </w:r>
            <w:r>
              <w:rPr>
                <w:sz w:val="24"/>
              </w:rPr>
              <w:t>党支部书记签名：</w:t>
            </w:r>
            <w:r>
              <w:rPr>
                <w:sz w:val="24"/>
              </w:rPr>
              <w:tab/>
            </w: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7" w:hRule="atLeast"/>
        </w:trPr>
        <w:tc>
          <w:tcPr>
            <w:tcW w:w="958" w:type="dxa"/>
          </w:tcPr>
          <w:p>
            <w:pPr>
              <w:pStyle w:val="12"/>
              <w:rPr>
                <w:rFonts w:ascii="仿宋_GB2312"/>
                <w:sz w:val="24"/>
              </w:rPr>
            </w:pPr>
          </w:p>
          <w:p>
            <w:pPr>
              <w:pStyle w:val="12"/>
              <w:spacing w:before="198" w:line="242" w:lineRule="auto"/>
              <w:ind w:left="117" w:right="108"/>
              <w:jc w:val="both"/>
              <w:rPr>
                <w:sz w:val="24"/>
              </w:rPr>
            </w:pPr>
            <w:r>
              <w:rPr>
                <w:sz w:val="24"/>
              </w:rPr>
              <w:t>上级党委备案情 况</w:t>
            </w:r>
          </w:p>
        </w:tc>
        <w:tc>
          <w:tcPr>
            <w:tcW w:w="9469" w:type="dxa"/>
            <w:gridSpan w:val="7"/>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2"/>
              <w:rPr>
                <w:rFonts w:ascii="仿宋_GB2312"/>
                <w:sz w:val="26"/>
              </w:rPr>
            </w:pPr>
          </w:p>
          <w:p>
            <w:pPr>
              <w:pStyle w:val="12"/>
              <w:tabs>
                <w:tab w:val="left" w:pos="6947"/>
                <w:tab w:val="left" w:pos="7667"/>
                <w:tab w:val="left" w:pos="8387"/>
              </w:tabs>
              <w:ind w:left="1907"/>
              <w:rPr>
                <w:sz w:val="24"/>
              </w:rPr>
            </w:pPr>
            <w:r>
              <w:rPr>
                <w:sz w:val="24"/>
              </w:rPr>
              <w:t>党组织负责人签名或签章：</w:t>
            </w:r>
            <w:r>
              <w:rPr>
                <w:sz w:val="24"/>
              </w:rPr>
              <w:tab/>
            </w: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56" w:hRule="atLeast"/>
        </w:trPr>
        <w:tc>
          <w:tcPr>
            <w:tcW w:w="958" w:type="dxa"/>
            <w:vMerge w:val="restart"/>
          </w:tcPr>
          <w:p>
            <w:pPr>
              <w:pStyle w:val="12"/>
              <w:rPr>
                <w:rFonts w:ascii="仿宋_GB2312"/>
                <w:sz w:val="24"/>
              </w:rPr>
            </w:pPr>
          </w:p>
          <w:p>
            <w:pPr>
              <w:pStyle w:val="12"/>
              <w:rPr>
                <w:rFonts w:ascii="仿宋_GB2312"/>
                <w:sz w:val="24"/>
              </w:rPr>
            </w:pPr>
          </w:p>
          <w:p>
            <w:pPr>
              <w:pStyle w:val="12"/>
              <w:spacing w:before="4"/>
              <w:rPr>
                <w:rFonts w:ascii="仿宋_GB2312"/>
                <w:sz w:val="32"/>
              </w:rPr>
            </w:pPr>
          </w:p>
          <w:p>
            <w:pPr>
              <w:pStyle w:val="12"/>
              <w:spacing w:line="242" w:lineRule="auto"/>
              <w:ind w:left="357" w:right="348"/>
              <w:jc w:val="both"/>
              <w:rPr>
                <w:sz w:val="24"/>
              </w:rPr>
            </w:pPr>
            <w:r>
              <w:rPr>
                <w:sz w:val="24"/>
              </w:rPr>
              <w:t>培养联系人</w:t>
            </w:r>
          </w:p>
        </w:tc>
        <w:tc>
          <w:tcPr>
            <w:tcW w:w="2369" w:type="dxa"/>
            <w:gridSpan w:val="2"/>
          </w:tcPr>
          <w:p>
            <w:pPr>
              <w:pStyle w:val="12"/>
              <w:tabs>
                <w:tab w:val="left" w:pos="486"/>
              </w:tabs>
              <w:spacing w:before="123"/>
              <w:ind w:left="6"/>
              <w:jc w:val="center"/>
              <w:rPr>
                <w:sz w:val="24"/>
              </w:rPr>
            </w:pPr>
            <w:r>
              <w:rPr>
                <w:sz w:val="24"/>
              </w:rPr>
              <w:t>姓</w:t>
            </w:r>
            <w:r>
              <w:rPr>
                <w:sz w:val="24"/>
              </w:rPr>
              <w:tab/>
            </w:r>
            <w:r>
              <w:rPr>
                <w:sz w:val="24"/>
              </w:rPr>
              <w:t>名</w:t>
            </w:r>
          </w:p>
        </w:tc>
        <w:tc>
          <w:tcPr>
            <w:tcW w:w="4671" w:type="dxa"/>
            <w:gridSpan w:val="4"/>
          </w:tcPr>
          <w:p>
            <w:pPr>
              <w:pStyle w:val="12"/>
              <w:spacing w:before="123"/>
              <w:ind w:left="1370"/>
              <w:rPr>
                <w:sz w:val="24"/>
              </w:rPr>
            </w:pPr>
            <w:r>
              <w:rPr>
                <w:sz w:val="24"/>
              </w:rPr>
              <w:t>所在党支部及职务</w:t>
            </w:r>
          </w:p>
        </w:tc>
        <w:tc>
          <w:tcPr>
            <w:tcW w:w="2429" w:type="dxa"/>
          </w:tcPr>
          <w:p>
            <w:pPr>
              <w:pStyle w:val="12"/>
              <w:spacing w:before="123"/>
              <w:ind w:left="727"/>
              <w:rPr>
                <w:sz w:val="24"/>
              </w:rPr>
            </w:pPr>
            <w:r>
              <w:rPr>
                <w:sz w:val="24"/>
              </w:rPr>
              <w:t>入党时间</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369" w:type="dxa"/>
            <w:gridSpan w:val="2"/>
          </w:tcPr>
          <w:p>
            <w:pPr>
              <w:pStyle w:val="12"/>
              <w:rPr>
                <w:rFonts w:ascii="Times New Roman"/>
                <w:sz w:val="24"/>
              </w:rPr>
            </w:pPr>
          </w:p>
        </w:tc>
        <w:tc>
          <w:tcPr>
            <w:tcW w:w="4671" w:type="dxa"/>
            <w:gridSpan w:val="4"/>
          </w:tcPr>
          <w:p>
            <w:pPr>
              <w:pStyle w:val="12"/>
              <w:rPr>
                <w:rFonts w:ascii="Times New Roman"/>
                <w:sz w:val="24"/>
              </w:rPr>
            </w:pPr>
          </w:p>
        </w:tc>
        <w:tc>
          <w:tcPr>
            <w:tcW w:w="2429"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369" w:type="dxa"/>
            <w:gridSpan w:val="2"/>
          </w:tcPr>
          <w:p>
            <w:pPr>
              <w:pStyle w:val="12"/>
              <w:rPr>
                <w:rFonts w:ascii="Times New Roman"/>
                <w:sz w:val="24"/>
              </w:rPr>
            </w:pPr>
          </w:p>
        </w:tc>
        <w:tc>
          <w:tcPr>
            <w:tcW w:w="4671" w:type="dxa"/>
            <w:gridSpan w:val="4"/>
          </w:tcPr>
          <w:p>
            <w:pPr>
              <w:pStyle w:val="12"/>
              <w:rPr>
                <w:rFonts w:ascii="Times New Roman"/>
                <w:sz w:val="24"/>
              </w:rPr>
            </w:pPr>
          </w:p>
        </w:tc>
        <w:tc>
          <w:tcPr>
            <w:tcW w:w="2429"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369" w:type="dxa"/>
            <w:gridSpan w:val="2"/>
          </w:tcPr>
          <w:p>
            <w:pPr>
              <w:pStyle w:val="12"/>
              <w:rPr>
                <w:rFonts w:ascii="Times New Roman"/>
                <w:sz w:val="24"/>
              </w:rPr>
            </w:pPr>
          </w:p>
        </w:tc>
        <w:tc>
          <w:tcPr>
            <w:tcW w:w="4671" w:type="dxa"/>
            <w:gridSpan w:val="4"/>
          </w:tcPr>
          <w:p>
            <w:pPr>
              <w:pStyle w:val="12"/>
              <w:rPr>
                <w:rFonts w:ascii="Times New Roman"/>
                <w:sz w:val="24"/>
              </w:rPr>
            </w:pPr>
          </w:p>
        </w:tc>
        <w:tc>
          <w:tcPr>
            <w:tcW w:w="2429"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369" w:type="dxa"/>
            <w:gridSpan w:val="2"/>
          </w:tcPr>
          <w:p>
            <w:pPr>
              <w:pStyle w:val="12"/>
              <w:rPr>
                <w:rFonts w:ascii="Times New Roman"/>
                <w:sz w:val="24"/>
              </w:rPr>
            </w:pPr>
          </w:p>
        </w:tc>
        <w:tc>
          <w:tcPr>
            <w:tcW w:w="4671" w:type="dxa"/>
            <w:gridSpan w:val="4"/>
          </w:tcPr>
          <w:p>
            <w:pPr>
              <w:pStyle w:val="12"/>
              <w:rPr>
                <w:rFonts w:ascii="Times New Roman"/>
                <w:sz w:val="24"/>
              </w:rPr>
            </w:pPr>
          </w:p>
        </w:tc>
        <w:tc>
          <w:tcPr>
            <w:tcW w:w="2429"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369" w:type="dxa"/>
            <w:gridSpan w:val="2"/>
          </w:tcPr>
          <w:p>
            <w:pPr>
              <w:pStyle w:val="12"/>
              <w:rPr>
                <w:rFonts w:ascii="Times New Roman"/>
                <w:sz w:val="24"/>
              </w:rPr>
            </w:pPr>
          </w:p>
        </w:tc>
        <w:tc>
          <w:tcPr>
            <w:tcW w:w="4671" w:type="dxa"/>
            <w:gridSpan w:val="4"/>
          </w:tcPr>
          <w:p>
            <w:pPr>
              <w:pStyle w:val="12"/>
              <w:rPr>
                <w:rFonts w:ascii="Times New Roman"/>
                <w:sz w:val="24"/>
              </w:rPr>
            </w:pPr>
          </w:p>
        </w:tc>
        <w:tc>
          <w:tcPr>
            <w:tcW w:w="2429"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vMerge w:val="continue"/>
            <w:tcBorders>
              <w:top w:val="nil"/>
            </w:tcBorders>
          </w:tcPr>
          <w:p>
            <w:pPr>
              <w:rPr>
                <w:sz w:val="2"/>
                <w:szCs w:val="2"/>
              </w:rPr>
            </w:pPr>
          </w:p>
        </w:tc>
        <w:tc>
          <w:tcPr>
            <w:tcW w:w="2369" w:type="dxa"/>
            <w:gridSpan w:val="2"/>
          </w:tcPr>
          <w:p>
            <w:pPr>
              <w:pStyle w:val="12"/>
              <w:rPr>
                <w:rFonts w:ascii="Times New Roman"/>
                <w:sz w:val="24"/>
              </w:rPr>
            </w:pPr>
          </w:p>
        </w:tc>
        <w:tc>
          <w:tcPr>
            <w:tcW w:w="4671" w:type="dxa"/>
            <w:gridSpan w:val="4"/>
          </w:tcPr>
          <w:p>
            <w:pPr>
              <w:pStyle w:val="12"/>
              <w:rPr>
                <w:rFonts w:ascii="Times New Roman"/>
                <w:sz w:val="24"/>
              </w:rPr>
            </w:pPr>
          </w:p>
        </w:tc>
        <w:tc>
          <w:tcPr>
            <w:tcW w:w="2429"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1764" w:type="dxa"/>
            <w:gridSpan w:val="2"/>
            <w:vMerge w:val="restart"/>
          </w:tcPr>
          <w:p>
            <w:pPr>
              <w:pStyle w:val="12"/>
              <w:rPr>
                <w:rFonts w:ascii="仿宋_GB2312"/>
                <w:sz w:val="24"/>
              </w:rPr>
            </w:pPr>
          </w:p>
          <w:p>
            <w:pPr>
              <w:pStyle w:val="12"/>
              <w:rPr>
                <w:rFonts w:ascii="仿宋_GB2312"/>
                <w:sz w:val="24"/>
              </w:rPr>
            </w:pPr>
          </w:p>
          <w:p>
            <w:pPr>
              <w:pStyle w:val="12"/>
              <w:spacing w:before="188" w:line="242" w:lineRule="auto"/>
              <w:ind w:left="399" w:right="392"/>
              <w:jc w:val="both"/>
              <w:rPr>
                <w:sz w:val="24"/>
              </w:rPr>
            </w:pPr>
            <w:r>
              <w:rPr>
                <w:sz w:val="24"/>
              </w:rPr>
              <w:t>入党积极分子思想汇报时间</w:t>
            </w:r>
          </w:p>
        </w:tc>
        <w:tc>
          <w:tcPr>
            <w:tcW w:w="4349" w:type="dxa"/>
            <w:gridSpan w:val="3"/>
          </w:tcPr>
          <w:p>
            <w:pPr>
              <w:pStyle w:val="12"/>
              <w:tabs>
                <w:tab w:val="left" w:pos="602"/>
                <w:tab w:val="left" w:pos="1202"/>
              </w:tabs>
              <w:spacing w:before="95"/>
              <w:ind w:left="2"/>
              <w:jc w:val="center"/>
              <w:rPr>
                <w:sz w:val="24"/>
              </w:rPr>
            </w:pPr>
            <w:r>
              <w:rPr>
                <w:sz w:val="24"/>
              </w:rPr>
              <w:t>年</w:t>
            </w:r>
            <w:r>
              <w:rPr>
                <w:sz w:val="24"/>
              </w:rPr>
              <w:tab/>
            </w:r>
            <w:r>
              <w:rPr>
                <w:sz w:val="24"/>
              </w:rPr>
              <w:t>月</w:t>
            </w:r>
            <w:r>
              <w:rPr>
                <w:sz w:val="24"/>
              </w:rPr>
              <w:tab/>
            </w:r>
            <w:r>
              <w:rPr>
                <w:sz w:val="24"/>
              </w:rPr>
              <w:t>日</w:t>
            </w:r>
          </w:p>
        </w:tc>
        <w:tc>
          <w:tcPr>
            <w:tcW w:w="4314" w:type="dxa"/>
            <w:gridSpan w:val="3"/>
          </w:tcPr>
          <w:p>
            <w:pPr>
              <w:pStyle w:val="12"/>
              <w:tabs>
                <w:tab w:val="left" w:pos="2031"/>
                <w:tab w:val="left" w:pos="2631"/>
              </w:tabs>
              <w:spacing w:before="95"/>
              <w:ind w:left="1431"/>
              <w:rPr>
                <w:sz w:val="24"/>
              </w:rPr>
            </w:pP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1764" w:type="dxa"/>
            <w:gridSpan w:val="2"/>
            <w:vMerge w:val="continue"/>
            <w:tcBorders>
              <w:top w:val="nil"/>
            </w:tcBorders>
          </w:tcPr>
          <w:p>
            <w:pPr>
              <w:rPr>
                <w:sz w:val="2"/>
                <w:szCs w:val="2"/>
              </w:rPr>
            </w:pPr>
          </w:p>
        </w:tc>
        <w:tc>
          <w:tcPr>
            <w:tcW w:w="4349" w:type="dxa"/>
            <w:gridSpan w:val="3"/>
          </w:tcPr>
          <w:p>
            <w:pPr>
              <w:pStyle w:val="12"/>
              <w:tabs>
                <w:tab w:val="left" w:pos="602"/>
                <w:tab w:val="left" w:pos="1202"/>
              </w:tabs>
              <w:spacing w:before="95"/>
              <w:ind w:left="2"/>
              <w:jc w:val="center"/>
              <w:rPr>
                <w:sz w:val="24"/>
              </w:rPr>
            </w:pPr>
            <w:r>
              <w:rPr>
                <w:sz w:val="24"/>
              </w:rPr>
              <w:t>年</w:t>
            </w:r>
            <w:r>
              <w:rPr>
                <w:sz w:val="24"/>
              </w:rPr>
              <w:tab/>
            </w:r>
            <w:r>
              <w:rPr>
                <w:sz w:val="24"/>
              </w:rPr>
              <w:t>月</w:t>
            </w:r>
            <w:r>
              <w:rPr>
                <w:sz w:val="24"/>
              </w:rPr>
              <w:tab/>
            </w:r>
            <w:r>
              <w:rPr>
                <w:sz w:val="24"/>
              </w:rPr>
              <w:t>日</w:t>
            </w:r>
          </w:p>
        </w:tc>
        <w:tc>
          <w:tcPr>
            <w:tcW w:w="4314" w:type="dxa"/>
            <w:gridSpan w:val="3"/>
          </w:tcPr>
          <w:p>
            <w:pPr>
              <w:pStyle w:val="12"/>
              <w:tabs>
                <w:tab w:val="left" w:pos="2031"/>
                <w:tab w:val="left" w:pos="2631"/>
              </w:tabs>
              <w:spacing w:before="95"/>
              <w:ind w:left="1431"/>
              <w:rPr>
                <w:sz w:val="24"/>
              </w:rPr>
            </w:pP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1764" w:type="dxa"/>
            <w:gridSpan w:val="2"/>
            <w:vMerge w:val="continue"/>
            <w:tcBorders>
              <w:top w:val="nil"/>
            </w:tcBorders>
          </w:tcPr>
          <w:p>
            <w:pPr>
              <w:rPr>
                <w:sz w:val="2"/>
                <w:szCs w:val="2"/>
              </w:rPr>
            </w:pPr>
          </w:p>
        </w:tc>
        <w:tc>
          <w:tcPr>
            <w:tcW w:w="4349" w:type="dxa"/>
            <w:gridSpan w:val="3"/>
          </w:tcPr>
          <w:p>
            <w:pPr>
              <w:pStyle w:val="12"/>
              <w:tabs>
                <w:tab w:val="left" w:pos="602"/>
                <w:tab w:val="left" w:pos="1202"/>
              </w:tabs>
              <w:spacing w:before="95"/>
              <w:ind w:left="2"/>
              <w:jc w:val="center"/>
              <w:rPr>
                <w:sz w:val="24"/>
              </w:rPr>
            </w:pPr>
            <w:r>
              <w:rPr>
                <w:sz w:val="24"/>
              </w:rPr>
              <w:t>年</w:t>
            </w:r>
            <w:r>
              <w:rPr>
                <w:sz w:val="24"/>
              </w:rPr>
              <w:tab/>
            </w:r>
            <w:r>
              <w:rPr>
                <w:sz w:val="24"/>
              </w:rPr>
              <w:t>月</w:t>
            </w:r>
            <w:r>
              <w:rPr>
                <w:sz w:val="24"/>
              </w:rPr>
              <w:tab/>
            </w:r>
            <w:r>
              <w:rPr>
                <w:sz w:val="24"/>
              </w:rPr>
              <w:t>日</w:t>
            </w:r>
          </w:p>
        </w:tc>
        <w:tc>
          <w:tcPr>
            <w:tcW w:w="4314" w:type="dxa"/>
            <w:gridSpan w:val="3"/>
          </w:tcPr>
          <w:p>
            <w:pPr>
              <w:pStyle w:val="12"/>
              <w:tabs>
                <w:tab w:val="left" w:pos="2031"/>
                <w:tab w:val="left" w:pos="2631"/>
              </w:tabs>
              <w:spacing w:before="95"/>
              <w:ind w:left="1431"/>
              <w:rPr>
                <w:sz w:val="24"/>
              </w:rPr>
            </w:pP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1764" w:type="dxa"/>
            <w:gridSpan w:val="2"/>
            <w:vMerge w:val="continue"/>
            <w:tcBorders>
              <w:top w:val="nil"/>
            </w:tcBorders>
          </w:tcPr>
          <w:p>
            <w:pPr>
              <w:rPr>
                <w:sz w:val="2"/>
                <w:szCs w:val="2"/>
              </w:rPr>
            </w:pPr>
          </w:p>
        </w:tc>
        <w:tc>
          <w:tcPr>
            <w:tcW w:w="4349" w:type="dxa"/>
            <w:gridSpan w:val="3"/>
          </w:tcPr>
          <w:p>
            <w:pPr>
              <w:pStyle w:val="12"/>
              <w:tabs>
                <w:tab w:val="left" w:pos="602"/>
                <w:tab w:val="left" w:pos="1202"/>
              </w:tabs>
              <w:spacing w:before="95"/>
              <w:ind w:left="2"/>
              <w:jc w:val="center"/>
              <w:rPr>
                <w:sz w:val="24"/>
              </w:rPr>
            </w:pPr>
            <w:r>
              <w:rPr>
                <w:sz w:val="24"/>
              </w:rPr>
              <w:t>年</w:t>
            </w:r>
            <w:r>
              <w:rPr>
                <w:sz w:val="24"/>
              </w:rPr>
              <w:tab/>
            </w:r>
            <w:r>
              <w:rPr>
                <w:sz w:val="24"/>
              </w:rPr>
              <w:t>月</w:t>
            </w:r>
            <w:r>
              <w:rPr>
                <w:sz w:val="24"/>
              </w:rPr>
              <w:tab/>
            </w:r>
            <w:r>
              <w:rPr>
                <w:sz w:val="24"/>
              </w:rPr>
              <w:t>日</w:t>
            </w:r>
          </w:p>
        </w:tc>
        <w:tc>
          <w:tcPr>
            <w:tcW w:w="4314" w:type="dxa"/>
            <w:gridSpan w:val="3"/>
          </w:tcPr>
          <w:p>
            <w:pPr>
              <w:pStyle w:val="12"/>
              <w:tabs>
                <w:tab w:val="left" w:pos="2031"/>
                <w:tab w:val="left" w:pos="2631"/>
              </w:tabs>
              <w:spacing w:before="95"/>
              <w:ind w:left="1431"/>
              <w:rPr>
                <w:sz w:val="24"/>
              </w:rPr>
            </w:pP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1764" w:type="dxa"/>
            <w:gridSpan w:val="2"/>
            <w:vMerge w:val="continue"/>
            <w:tcBorders>
              <w:top w:val="nil"/>
            </w:tcBorders>
          </w:tcPr>
          <w:p>
            <w:pPr>
              <w:rPr>
                <w:sz w:val="2"/>
                <w:szCs w:val="2"/>
              </w:rPr>
            </w:pPr>
          </w:p>
        </w:tc>
        <w:tc>
          <w:tcPr>
            <w:tcW w:w="4349" w:type="dxa"/>
            <w:gridSpan w:val="3"/>
          </w:tcPr>
          <w:p>
            <w:pPr>
              <w:pStyle w:val="12"/>
              <w:tabs>
                <w:tab w:val="left" w:pos="602"/>
                <w:tab w:val="left" w:pos="1202"/>
              </w:tabs>
              <w:spacing w:before="95"/>
              <w:ind w:left="2"/>
              <w:jc w:val="center"/>
              <w:rPr>
                <w:sz w:val="24"/>
              </w:rPr>
            </w:pPr>
            <w:r>
              <w:rPr>
                <w:sz w:val="24"/>
              </w:rPr>
              <w:t>年</w:t>
            </w:r>
            <w:r>
              <w:rPr>
                <w:sz w:val="24"/>
              </w:rPr>
              <w:tab/>
            </w:r>
            <w:r>
              <w:rPr>
                <w:sz w:val="24"/>
              </w:rPr>
              <w:t>月</w:t>
            </w:r>
            <w:r>
              <w:rPr>
                <w:sz w:val="24"/>
              </w:rPr>
              <w:tab/>
            </w:r>
            <w:r>
              <w:rPr>
                <w:sz w:val="24"/>
              </w:rPr>
              <w:t>日</w:t>
            </w:r>
          </w:p>
        </w:tc>
        <w:tc>
          <w:tcPr>
            <w:tcW w:w="4314" w:type="dxa"/>
            <w:gridSpan w:val="3"/>
          </w:tcPr>
          <w:p>
            <w:pPr>
              <w:pStyle w:val="12"/>
              <w:tabs>
                <w:tab w:val="left" w:pos="2031"/>
                <w:tab w:val="left" w:pos="2631"/>
              </w:tabs>
              <w:spacing w:before="95"/>
              <w:ind w:left="1431"/>
              <w:rPr>
                <w:sz w:val="24"/>
              </w:rPr>
            </w:pPr>
            <w:r>
              <w:rPr>
                <w:sz w:val="24"/>
              </w:rPr>
              <w:t>年</w:t>
            </w:r>
            <w:r>
              <w:rPr>
                <w:sz w:val="24"/>
              </w:rPr>
              <w:tab/>
            </w:r>
            <w:r>
              <w:rPr>
                <w:sz w:val="24"/>
              </w:rPr>
              <w:t>月</w:t>
            </w:r>
            <w:r>
              <w:rPr>
                <w:sz w:val="24"/>
              </w:rPr>
              <w:tab/>
            </w: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726" w:hRule="atLeast"/>
        </w:trPr>
        <w:tc>
          <w:tcPr>
            <w:tcW w:w="10427" w:type="dxa"/>
            <w:gridSpan w:val="8"/>
          </w:tcPr>
          <w:p>
            <w:pPr>
              <w:pStyle w:val="12"/>
              <w:spacing w:before="208"/>
              <w:ind w:left="3989" w:right="3988"/>
              <w:jc w:val="center"/>
              <w:rPr>
                <w:sz w:val="24"/>
              </w:rPr>
            </w:pPr>
            <w:r>
              <w:rPr>
                <w:sz w:val="24"/>
              </w:rPr>
              <w:t>入党积极分子培训情况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783" w:hRule="atLeast"/>
        </w:trPr>
        <w:tc>
          <w:tcPr>
            <w:tcW w:w="1764" w:type="dxa"/>
            <w:gridSpan w:val="2"/>
          </w:tcPr>
          <w:p>
            <w:pPr>
              <w:pStyle w:val="12"/>
              <w:spacing w:before="7"/>
              <w:rPr>
                <w:rFonts w:ascii="仿宋_GB2312"/>
                <w:sz w:val="18"/>
              </w:rPr>
            </w:pPr>
          </w:p>
          <w:p>
            <w:pPr>
              <w:pStyle w:val="12"/>
              <w:spacing w:before="1"/>
              <w:ind w:left="159"/>
              <w:rPr>
                <w:sz w:val="24"/>
              </w:rPr>
            </w:pPr>
            <w:r>
              <w:rPr>
                <w:sz w:val="24"/>
              </w:rPr>
              <w:t>培训结业时间</w:t>
            </w:r>
          </w:p>
        </w:tc>
        <w:tc>
          <w:tcPr>
            <w:tcW w:w="3166" w:type="dxa"/>
            <w:gridSpan w:val="2"/>
          </w:tcPr>
          <w:p>
            <w:pPr>
              <w:pStyle w:val="12"/>
              <w:rPr>
                <w:rFonts w:ascii="Times New Roman"/>
                <w:sz w:val="24"/>
              </w:rPr>
            </w:pPr>
          </w:p>
        </w:tc>
        <w:tc>
          <w:tcPr>
            <w:tcW w:w="2113" w:type="dxa"/>
            <w:gridSpan w:val="2"/>
          </w:tcPr>
          <w:p>
            <w:pPr>
              <w:pStyle w:val="12"/>
              <w:spacing w:before="7"/>
              <w:rPr>
                <w:rFonts w:ascii="仿宋_GB2312"/>
                <w:sz w:val="18"/>
              </w:rPr>
            </w:pPr>
          </w:p>
          <w:p>
            <w:pPr>
              <w:pStyle w:val="12"/>
              <w:spacing w:before="1"/>
              <w:ind w:left="571"/>
              <w:rPr>
                <w:sz w:val="24"/>
              </w:rPr>
            </w:pPr>
            <w:r>
              <w:rPr>
                <w:sz w:val="24"/>
              </w:rPr>
              <w:t>考核结果</w:t>
            </w:r>
          </w:p>
        </w:tc>
        <w:tc>
          <w:tcPr>
            <w:tcW w:w="3384" w:type="dxa"/>
            <w:gridSpan w:val="2"/>
          </w:tcPr>
          <w:p>
            <w:pPr>
              <w:pStyle w:val="12"/>
              <w:rPr>
                <w:rFonts w:ascii="Times New Roman"/>
                <w:sz w:val="24"/>
              </w:rPr>
            </w:pPr>
          </w:p>
        </w:tc>
      </w:tr>
    </w:tbl>
    <w:p>
      <w:pPr>
        <w:spacing w:after="0"/>
        <w:rPr>
          <w:rFonts w:ascii="Times New Roman"/>
          <w:sz w:val="24"/>
        </w:rPr>
        <w:sectPr>
          <w:pgSz w:w="11910" w:h="16840"/>
          <w:pgMar w:top="960" w:right="620" w:bottom="1120" w:left="620" w:header="0" w:footer="96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686"/>
        <w:gridCol w:w="1741"/>
        <w:gridCol w:w="721"/>
        <w:gridCol w:w="151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686"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4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19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195"/>
              <w:jc w:val="right"/>
              <w:rPr>
                <w:sz w:val="24"/>
              </w:rPr>
            </w:pPr>
            <w:r>
              <w:rPr>
                <w:sz w:val="24"/>
              </w:rPr>
              <w:t>月</w:t>
            </w:r>
          </w:p>
        </w:tc>
        <w:tc>
          <w:tcPr>
            <w:tcW w:w="151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8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686"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4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19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195"/>
              <w:jc w:val="right"/>
              <w:rPr>
                <w:sz w:val="24"/>
              </w:rPr>
            </w:pPr>
            <w:r>
              <w:rPr>
                <w:sz w:val="24"/>
              </w:rPr>
              <w:t>月</w:t>
            </w:r>
          </w:p>
        </w:tc>
        <w:tc>
          <w:tcPr>
            <w:tcW w:w="151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8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686"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4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7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99"/>
              <w:rPr>
                <w:sz w:val="24"/>
              </w:rPr>
            </w:pPr>
            <w:r>
              <w:rPr>
                <w:sz w:val="24"/>
              </w:rPr>
              <w:t>月</w:t>
            </w:r>
          </w:p>
        </w:tc>
        <w:tc>
          <w:tcPr>
            <w:tcW w:w="151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98"/>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728"/>
        <w:gridCol w:w="1759"/>
        <w:gridCol w:w="721"/>
        <w:gridCol w:w="145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728"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1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37"/>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258"/>
              <w:rPr>
                <w:sz w:val="24"/>
              </w:rPr>
            </w:pPr>
            <w:r>
              <w:rPr>
                <w:sz w:val="24"/>
              </w:rPr>
              <w:t>日</w:t>
            </w:r>
          </w:p>
        </w:tc>
      </w:tr>
    </w:tbl>
    <w:p>
      <w:pPr>
        <w:spacing w:after="0"/>
        <w:rPr>
          <w:sz w:val="24"/>
        </w:rPr>
        <w:sectPr>
          <w:footerReference r:id="rId13" w:type="default"/>
          <w:footerReference r:id="rId14" w:type="even"/>
          <w:pgSz w:w="11910" w:h="16840"/>
          <w:pgMar w:top="960" w:right="620" w:bottom="1300" w:left="620" w:header="0" w:footer="1106" w:gutter="0"/>
          <w:pgNumType w:start="31"/>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728"/>
        <w:gridCol w:w="1759"/>
        <w:gridCol w:w="721"/>
        <w:gridCol w:w="145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728"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1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37"/>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258"/>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728"/>
        <w:gridCol w:w="1759"/>
        <w:gridCol w:w="721"/>
        <w:gridCol w:w="145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728"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1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37"/>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258"/>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728"/>
        <w:gridCol w:w="1759"/>
        <w:gridCol w:w="721"/>
        <w:gridCol w:w="145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728"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1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37"/>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258"/>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728"/>
        <w:gridCol w:w="1759"/>
        <w:gridCol w:w="721"/>
        <w:gridCol w:w="145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728"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1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37"/>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258"/>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58"/>
        <w:gridCol w:w="806"/>
        <w:gridCol w:w="4728"/>
        <w:gridCol w:w="1759"/>
        <w:gridCol w:w="721"/>
        <w:gridCol w:w="145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39" w:hRule="atLeast"/>
        </w:trPr>
        <w:tc>
          <w:tcPr>
            <w:tcW w:w="10425" w:type="dxa"/>
            <w:gridSpan w:val="6"/>
          </w:tcPr>
          <w:p>
            <w:pPr>
              <w:pStyle w:val="12"/>
              <w:spacing w:before="8"/>
              <w:rPr>
                <w:rFonts w:ascii="仿宋_GB2312"/>
                <w:sz w:val="20"/>
              </w:rPr>
            </w:pPr>
          </w:p>
          <w:p>
            <w:pPr>
              <w:pStyle w:val="12"/>
              <w:ind w:left="3749" w:right="3746"/>
              <w:jc w:val="center"/>
              <w:rPr>
                <w:sz w:val="24"/>
              </w:rPr>
            </w:pPr>
            <w:r>
              <w:rPr>
                <w:sz w:val="24"/>
              </w:rPr>
              <w:t>入党积极分子培养考察情况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2"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154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91"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9"/>
              </w:rPr>
            </w:pPr>
          </w:p>
          <w:p>
            <w:pPr>
              <w:pStyle w:val="12"/>
              <w:spacing w:before="1" w:line="242" w:lineRule="auto"/>
              <w:ind w:left="357" w:right="348"/>
              <w:jc w:val="center"/>
              <w:rPr>
                <w:sz w:val="24"/>
              </w:rPr>
            </w:pPr>
            <w:r>
              <w:rPr>
                <w:sz w:val="24"/>
              </w:rPr>
              <w:t>年第</w:t>
            </w:r>
          </w:p>
          <w:p>
            <w:pPr>
              <w:pStyle w:val="12"/>
              <w:rPr>
                <w:rFonts w:ascii="仿宋_GB2312"/>
                <w:sz w:val="24"/>
              </w:rPr>
            </w:pPr>
          </w:p>
          <w:p>
            <w:pPr>
              <w:pStyle w:val="12"/>
              <w:spacing w:before="11"/>
              <w:rPr>
                <w:rFonts w:ascii="仿宋_GB2312"/>
                <w:sz w:val="24"/>
              </w:rPr>
            </w:pPr>
          </w:p>
          <w:p>
            <w:pPr>
              <w:pStyle w:val="12"/>
              <w:spacing w:line="242" w:lineRule="auto"/>
              <w:ind w:left="357" w:right="348"/>
              <w:jc w:val="center"/>
              <w:rPr>
                <w:sz w:val="24"/>
              </w:rPr>
            </w:pPr>
            <w:r>
              <w:rPr>
                <w:sz w:val="24"/>
              </w:rPr>
              <w:t>季度</w:t>
            </w:r>
          </w:p>
        </w:tc>
        <w:tc>
          <w:tcPr>
            <w:tcW w:w="806"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17"/>
              </w:rPr>
            </w:pPr>
          </w:p>
          <w:p>
            <w:pPr>
              <w:pStyle w:val="12"/>
              <w:spacing w:line="364" w:lineRule="auto"/>
              <w:ind w:left="281" w:right="272"/>
              <w:jc w:val="both"/>
              <w:rPr>
                <w:sz w:val="24"/>
              </w:rPr>
            </w:pPr>
            <w:r>
              <w:rPr>
                <w:sz w:val="24"/>
              </w:rPr>
              <w:t>主要优缺点</w:t>
            </w:r>
          </w:p>
        </w:tc>
        <w:tc>
          <w:tcPr>
            <w:tcW w:w="472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1425"/>
              <w:rPr>
                <w:sz w:val="24"/>
              </w:rPr>
            </w:pPr>
            <w:r>
              <w:rPr>
                <w:sz w:val="24"/>
              </w:rPr>
              <w:t>培养联系人签名：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254"/>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right="32"/>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9"/>
              </w:rPr>
            </w:pPr>
          </w:p>
          <w:p>
            <w:pPr>
              <w:pStyle w:val="12"/>
              <w:ind w:left="222"/>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276" w:hRule="atLeast"/>
        </w:trPr>
        <w:tc>
          <w:tcPr>
            <w:tcW w:w="958" w:type="dxa"/>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19"/>
              </w:rPr>
            </w:pPr>
          </w:p>
          <w:p>
            <w:pPr>
              <w:pStyle w:val="12"/>
              <w:spacing w:line="242" w:lineRule="auto"/>
              <w:ind w:left="117" w:right="108"/>
              <w:jc w:val="both"/>
              <w:rPr>
                <w:sz w:val="24"/>
              </w:rPr>
            </w:pPr>
            <w:r>
              <w:rPr>
                <w:sz w:val="24"/>
              </w:rPr>
              <w:t>党支部半年考察意见</w:t>
            </w:r>
          </w:p>
        </w:tc>
        <w:tc>
          <w:tcPr>
            <w:tcW w:w="806" w:type="dxa"/>
            <w:tcBorders>
              <w:right w:val="nil"/>
            </w:tcBorders>
          </w:tcPr>
          <w:p>
            <w:pPr>
              <w:pStyle w:val="12"/>
              <w:rPr>
                <w:rFonts w:ascii="Times New Roman"/>
                <w:sz w:val="24"/>
              </w:rPr>
            </w:pPr>
          </w:p>
        </w:tc>
        <w:tc>
          <w:tcPr>
            <w:tcW w:w="4728"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1346"/>
              <w:rPr>
                <w:sz w:val="24"/>
              </w:rPr>
            </w:pPr>
            <w:r>
              <w:rPr>
                <w:sz w:val="24"/>
              </w:rPr>
              <w:t>党支部书记签名：</w:t>
            </w:r>
          </w:p>
        </w:tc>
        <w:tc>
          <w:tcPr>
            <w:tcW w:w="17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right="218"/>
              <w:jc w:val="right"/>
              <w:rPr>
                <w:sz w:val="24"/>
              </w:rPr>
            </w:pPr>
            <w:r>
              <w:rPr>
                <w:sz w:val="24"/>
              </w:rPr>
              <w:t>年</w:t>
            </w:r>
          </w:p>
        </w:tc>
        <w:tc>
          <w:tcPr>
            <w:tcW w:w="72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37"/>
              <w:jc w:val="center"/>
              <w:rPr>
                <w:sz w:val="24"/>
              </w:rPr>
            </w:pPr>
            <w:r>
              <w:rPr>
                <w:sz w:val="24"/>
              </w:rPr>
              <w:t>月</w:t>
            </w:r>
          </w:p>
        </w:tc>
        <w:tc>
          <w:tcPr>
            <w:tcW w:w="1453"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31"/>
              </w:rPr>
            </w:pPr>
          </w:p>
          <w:p>
            <w:pPr>
              <w:pStyle w:val="12"/>
              <w:ind w:left="258"/>
              <w:rPr>
                <w:sz w:val="24"/>
              </w:rPr>
            </w:pPr>
            <w:r>
              <w:rPr>
                <w:sz w:val="24"/>
              </w:rPr>
              <w:t>日</w:t>
            </w:r>
          </w:p>
        </w:tc>
      </w:tr>
    </w:tbl>
    <w:p>
      <w:pPr>
        <w:spacing w:after="0"/>
        <w:rPr>
          <w:sz w:val="24"/>
        </w:rPr>
        <w:sectPr>
          <w:pgSz w:w="11910" w:h="16840"/>
          <w:pgMar w:top="960" w:right="620" w:bottom="1300" w:left="620" w:header="0" w:footer="1106" w:gutter="0"/>
          <w:cols w:space="720" w:num="1"/>
        </w:sectPr>
      </w:pPr>
    </w:p>
    <w:tbl>
      <w:tblPr>
        <w:tblStyle w:val="8"/>
        <w:tblW w:w="0" w:type="auto"/>
        <w:tblInd w:w="124"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965"/>
        <w:gridCol w:w="2088"/>
        <w:gridCol w:w="4259"/>
        <w:gridCol w:w="960"/>
        <w:gridCol w:w="720"/>
        <w:gridCol w:w="1429"/>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2257" w:hRule="atLeast"/>
        </w:trPr>
        <w:tc>
          <w:tcPr>
            <w:tcW w:w="965" w:type="dxa"/>
          </w:tcPr>
          <w:p>
            <w:pPr>
              <w:pStyle w:val="12"/>
              <w:rPr>
                <w:rFonts w:ascii="仿宋_GB2312"/>
                <w:sz w:val="24"/>
              </w:rPr>
            </w:pPr>
          </w:p>
          <w:p>
            <w:pPr>
              <w:pStyle w:val="12"/>
              <w:spacing w:before="9"/>
              <w:rPr>
                <w:rFonts w:ascii="仿宋_GB2312"/>
                <w:sz w:val="27"/>
              </w:rPr>
            </w:pPr>
          </w:p>
          <w:p>
            <w:pPr>
              <w:pStyle w:val="12"/>
              <w:spacing w:before="1" w:line="242" w:lineRule="auto"/>
              <w:ind w:left="107" w:right="125"/>
              <w:jc w:val="both"/>
              <w:rPr>
                <w:sz w:val="24"/>
              </w:rPr>
            </w:pPr>
            <w:r>
              <w:rPr>
                <w:sz w:val="24"/>
              </w:rPr>
              <w:t>确定为发展对象党小组意见</w:t>
            </w:r>
          </w:p>
        </w:tc>
        <w:tc>
          <w:tcPr>
            <w:tcW w:w="2088" w:type="dxa"/>
            <w:tcBorders>
              <w:right w:val="nil"/>
            </w:tcBorders>
          </w:tcPr>
          <w:p>
            <w:pPr>
              <w:pStyle w:val="12"/>
              <w:rPr>
                <w:rFonts w:ascii="Times New Roman"/>
                <w:sz w:val="24"/>
              </w:rPr>
            </w:pPr>
          </w:p>
        </w:tc>
        <w:tc>
          <w:tcPr>
            <w:tcW w:w="42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64"/>
              <w:rPr>
                <w:sz w:val="24"/>
              </w:rPr>
            </w:pPr>
            <w:r>
              <w:rPr>
                <w:sz w:val="24"/>
              </w:rPr>
              <w:t>党小组组长签名：</w:t>
            </w:r>
          </w:p>
        </w:tc>
        <w:tc>
          <w:tcPr>
            <w:tcW w:w="9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11"/>
              <w:jc w:val="center"/>
              <w:rPr>
                <w:sz w:val="24"/>
              </w:rPr>
            </w:pPr>
            <w:r>
              <w:rPr>
                <w:sz w:val="24"/>
              </w:rPr>
              <w:t>月</w:t>
            </w:r>
          </w:p>
        </w:tc>
        <w:tc>
          <w:tcPr>
            <w:tcW w:w="1429"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8" w:hRule="atLeast"/>
        </w:trPr>
        <w:tc>
          <w:tcPr>
            <w:tcW w:w="965" w:type="dxa"/>
          </w:tcPr>
          <w:p>
            <w:pPr>
              <w:pStyle w:val="12"/>
              <w:spacing w:before="5"/>
              <w:rPr>
                <w:rFonts w:ascii="仿宋_GB2312"/>
                <w:sz w:val="27"/>
              </w:rPr>
            </w:pPr>
          </w:p>
          <w:p>
            <w:pPr>
              <w:pStyle w:val="12"/>
              <w:spacing w:line="242" w:lineRule="auto"/>
              <w:ind w:left="107" w:right="125"/>
              <w:jc w:val="both"/>
              <w:rPr>
                <w:sz w:val="24"/>
              </w:rPr>
            </w:pPr>
            <w:r>
              <w:rPr>
                <w:sz w:val="24"/>
              </w:rPr>
              <w:t>确定为发展对象培养联系人意 见</w:t>
            </w:r>
          </w:p>
        </w:tc>
        <w:tc>
          <w:tcPr>
            <w:tcW w:w="2088" w:type="dxa"/>
            <w:tcBorders>
              <w:right w:val="nil"/>
            </w:tcBorders>
          </w:tcPr>
          <w:p>
            <w:pPr>
              <w:pStyle w:val="12"/>
              <w:rPr>
                <w:rFonts w:ascii="Times New Roman"/>
                <w:sz w:val="24"/>
              </w:rPr>
            </w:pPr>
          </w:p>
        </w:tc>
        <w:tc>
          <w:tcPr>
            <w:tcW w:w="42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64"/>
              <w:rPr>
                <w:sz w:val="24"/>
              </w:rPr>
            </w:pPr>
            <w:r>
              <w:rPr>
                <w:sz w:val="24"/>
              </w:rPr>
              <w:t>培养联系人签名：</w:t>
            </w:r>
          </w:p>
        </w:tc>
        <w:tc>
          <w:tcPr>
            <w:tcW w:w="9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11"/>
              <w:jc w:val="center"/>
              <w:rPr>
                <w:sz w:val="24"/>
              </w:rPr>
            </w:pPr>
            <w:r>
              <w:rPr>
                <w:sz w:val="24"/>
              </w:rPr>
              <w:t>月</w:t>
            </w:r>
          </w:p>
        </w:tc>
        <w:tc>
          <w:tcPr>
            <w:tcW w:w="1429"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7" w:hRule="atLeast"/>
        </w:trPr>
        <w:tc>
          <w:tcPr>
            <w:tcW w:w="965" w:type="dxa"/>
          </w:tcPr>
          <w:p>
            <w:pPr>
              <w:pStyle w:val="12"/>
              <w:rPr>
                <w:rFonts w:ascii="仿宋_GB2312"/>
                <w:sz w:val="24"/>
              </w:rPr>
            </w:pPr>
          </w:p>
          <w:p>
            <w:pPr>
              <w:pStyle w:val="12"/>
              <w:spacing w:before="9"/>
              <w:rPr>
                <w:rFonts w:ascii="仿宋_GB2312"/>
                <w:sz w:val="27"/>
              </w:rPr>
            </w:pPr>
          </w:p>
          <w:p>
            <w:pPr>
              <w:pStyle w:val="12"/>
              <w:spacing w:before="1" w:line="242" w:lineRule="auto"/>
              <w:ind w:left="107" w:right="125"/>
              <w:jc w:val="both"/>
              <w:rPr>
                <w:sz w:val="24"/>
              </w:rPr>
            </w:pPr>
            <w:r>
              <w:rPr>
                <w:sz w:val="24"/>
              </w:rPr>
              <w:t>征求群众意见情 况</w:t>
            </w:r>
          </w:p>
        </w:tc>
        <w:tc>
          <w:tcPr>
            <w:tcW w:w="2088" w:type="dxa"/>
            <w:tcBorders>
              <w:right w:val="nil"/>
            </w:tcBorders>
          </w:tcPr>
          <w:p>
            <w:pPr>
              <w:pStyle w:val="12"/>
              <w:rPr>
                <w:rFonts w:ascii="Times New Roman"/>
                <w:sz w:val="24"/>
              </w:rPr>
            </w:pPr>
          </w:p>
        </w:tc>
        <w:tc>
          <w:tcPr>
            <w:tcW w:w="42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64"/>
              <w:rPr>
                <w:sz w:val="24"/>
              </w:rPr>
            </w:pPr>
            <w:r>
              <w:rPr>
                <w:sz w:val="24"/>
              </w:rPr>
              <w:t>党支部书记签名：</w:t>
            </w:r>
          </w:p>
        </w:tc>
        <w:tc>
          <w:tcPr>
            <w:tcW w:w="9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11"/>
              <w:jc w:val="center"/>
              <w:rPr>
                <w:sz w:val="24"/>
              </w:rPr>
            </w:pPr>
            <w:r>
              <w:rPr>
                <w:sz w:val="24"/>
              </w:rPr>
              <w:t>月</w:t>
            </w:r>
          </w:p>
        </w:tc>
        <w:tc>
          <w:tcPr>
            <w:tcW w:w="1429"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58" w:hRule="atLeast"/>
        </w:trPr>
        <w:tc>
          <w:tcPr>
            <w:tcW w:w="965" w:type="dxa"/>
          </w:tcPr>
          <w:p>
            <w:pPr>
              <w:pStyle w:val="12"/>
              <w:spacing w:before="5"/>
              <w:rPr>
                <w:rFonts w:ascii="仿宋_GB2312"/>
                <w:sz w:val="27"/>
              </w:rPr>
            </w:pPr>
          </w:p>
          <w:p>
            <w:pPr>
              <w:pStyle w:val="12"/>
              <w:spacing w:line="242" w:lineRule="auto"/>
              <w:ind w:left="107" w:right="125"/>
              <w:jc w:val="both"/>
              <w:rPr>
                <w:sz w:val="24"/>
              </w:rPr>
            </w:pPr>
            <w:r>
              <w:rPr>
                <w:sz w:val="24"/>
              </w:rPr>
              <w:t>确定为发展对象人选支委会意 见</w:t>
            </w:r>
          </w:p>
        </w:tc>
        <w:tc>
          <w:tcPr>
            <w:tcW w:w="2088" w:type="dxa"/>
            <w:tcBorders>
              <w:right w:val="nil"/>
            </w:tcBorders>
          </w:tcPr>
          <w:p>
            <w:pPr>
              <w:pStyle w:val="12"/>
              <w:rPr>
                <w:rFonts w:ascii="Times New Roman"/>
                <w:sz w:val="24"/>
              </w:rPr>
            </w:pPr>
          </w:p>
        </w:tc>
        <w:tc>
          <w:tcPr>
            <w:tcW w:w="42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64"/>
              <w:rPr>
                <w:sz w:val="24"/>
              </w:rPr>
            </w:pPr>
            <w:r>
              <w:rPr>
                <w:sz w:val="24"/>
              </w:rPr>
              <w:t>党支部书记签名：</w:t>
            </w:r>
          </w:p>
        </w:tc>
        <w:tc>
          <w:tcPr>
            <w:tcW w:w="9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11"/>
              <w:jc w:val="center"/>
              <w:rPr>
                <w:sz w:val="24"/>
              </w:rPr>
            </w:pPr>
            <w:r>
              <w:rPr>
                <w:sz w:val="24"/>
              </w:rPr>
              <w:t>月</w:t>
            </w:r>
          </w:p>
        </w:tc>
        <w:tc>
          <w:tcPr>
            <w:tcW w:w="1429"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6"/>
              </w:rPr>
            </w:pPr>
          </w:p>
          <w:p>
            <w:pPr>
              <w:pStyle w:val="12"/>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2541" w:hRule="atLeast"/>
        </w:trPr>
        <w:tc>
          <w:tcPr>
            <w:tcW w:w="965" w:type="dxa"/>
          </w:tcPr>
          <w:p>
            <w:pPr>
              <w:pStyle w:val="12"/>
              <w:rPr>
                <w:rFonts w:ascii="仿宋_GB2312"/>
                <w:sz w:val="24"/>
              </w:rPr>
            </w:pPr>
          </w:p>
          <w:p>
            <w:pPr>
              <w:pStyle w:val="12"/>
              <w:rPr>
                <w:rFonts w:ascii="仿宋_GB2312"/>
                <w:sz w:val="24"/>
              </w:rPr>
            </w:pPr>
          </w:p>
          <w:p>
            <w:pPr>
              <w:pStyle w:val="12"/>
              <w:spacing w:before="188" w:line="242" w:lineRule="auto"/>
              <w:ind w:left="107" w:right="125"/>
              <w:jc w:val="both"/>
              <w:rPr>
                <w:sz w:val="24"/>
              </w:rPr>
            </w:pPr>
            <w:r>
              <w:rPr>
                <w:sz w:val="24"/>
              </w:rPr>
              <w:t>上级党委备案意 见</w:t>
            </w:r>
          </w:p>
        </w:tc>
        <w:tc>
          <w:tcPr>
            <w:tcW w:w="2088" w:type="dxa"/>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7"/>
              </w:rPr>
            </w:pPr>
          </w:p>
          <w:p>
            <w:pPr>
              <w:pStyle w:val="12"/>
              <w:spacing w:before="1"/>
              <w:ind w:left="1067"/>
              <w:rPr>
                <w:sz w:val="24"/>
              </w:rPr>
            </w:pPr>
            <w:r>
              <w:rPr>
                <w:sz w:val="24"/>
              </w:rPr>
              <w:t>党委盖章</w:t>
            </w:r>
          </w:p>
        </w:tc>
        <w:tc>
          <w:tcPr>
            <w:tcW w:w="42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7"/>
              </w:rPr>
            </w:pPr>
          </w:p>
          <w:p>
            <w:pPr>
              <w:pStyle w:val="12"/>
              <w:spacing w:before="1"/>
              <w:ind w:left="1864"/>
              <w:rPr>
                <w:sz w:val="24"/>
              </w:rPr>
            </w:pPr>
            <w:r>
              <w:rPr>
                <w:sz w:val="24"/>
              </w:rPr>
              <w:t>党委负责人签章：</w:t>
            </w:r>
          </w:p>
        </w:tc>
        <w:tc>
          <w:tcPr>
            <w:tcW w:w="9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7"/>
              </w:rPr>
            </w:pPr>
          </w:p>
          <w:p>
            <w:pPr>
              <w:pStyle w:val="12"/>
              <w:spacing w:before="1"/>
              <w:ind w:right="232"/>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7"/>
              </w:rPr>
            </w:pPr>
          </w:p>
          <w:p>
            <w:pPr>
              <w:pStyle w:val="12"/>
              <w:spacing w:before="1"/>
              <w:ind w:left="11"/>
              <w:jc w:val="center"/>
              <w:rPr>
                <w:sz w:val="24"/>
              </w:rPr>
            </w:pPr>
            <w:r>
              <w:rPr>
                <w:sz w:val="24"/>
              </w:rPr>
              <w:t>月</w:t>
            </w:r>
          </w:p>
        </w:tc>
        <w:tc>
          <w:tcPr>
            <w:tcW w:w="1429"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7"/>
              </w:rPr>
            </w:pPr>
          </w:p>
          <w:p>
            <w:pPr>
              <w:pStyle w:val="12"/>
              <w:spacing w:before="1"/>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2622" w:hRule="atLeast"/>
        </w:trPr>
        <w:tc>
          <w:tcPr>
            <w:tcW w:w="965" w:type="dxa"/>
          </w:tcPr>
          <w:p>
            <w:pPr>
              <w:pStyle w:val="12"/>
              <w:rPr>
                <w:rFonts w:ascii="仿宋_GB2312"/>
                <w:sz w:val="24"/>
              </w:rPr>
            </w:pPr>
          </w:p>
          <w:p>
            <w:pPr>
              <w:pStyle w:val="12"/>
              <w:rPr>
                <w:rFonts w:ascii="仿宋_GB2312"/>
                <w:sz w:val="24"/>
              </w:rPr>
            </w:pPr>
          </w:p>
          <w:p>
            <w:pPr>
              <w:pStyle w:val="12"/>
              <w:spacing w:before="11"/>
              <w:rPr>
                <w:rFonts w:ascii="仿宋_GB2312"/>
                <w:sz w:val="17"/>
              </w:rPr>
            </w:pPr>
          </w:p>
          <w:p>
            <w:pPr>
              <w:pStyle w:val="12"/>
              <w:spacing w:line="242" w:lineRule="auto"/>
              <w:ind w:left="120" w:right="112"/>
              <w:jc w:val="both"/>
              <w:rPr>
                <w:sz w:val="24"/>
              </w:rPr>
            </w:pPr>
            <w:r>
              <w:rPr>
                <w:sz w:val="24"/>
              </w:rPr>
              <w:t>发展对象公示情 况</w:t>
            </w:r>
          </w:p>
        </w:tc>
        <w:tc>
          <w:tcPr>
            <w:tcW w:w="2088" w:type="dxa"/>
            <w:tcBorders>
              <w:right w:val="nil"/>
            </w:tcBorders>
          </w:tcPr>
          <w:p>
            <w:pPr>
              <w:pStyle w:val="12"/>
              <w:rPr>
                <w:rFonts w:ascii="Times New Roman"/>
                <w:sz w:val="24"/>
              </w:rPr>
            </w:pPr>
          </w:p>
        </w:tc>
        <w:tc>
          <w:tcPr>
            <w:tcW w:w="425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183"/>
              <w:rPr>
                <w:sz w:val="24"/>
              </w:rPr>
            </w:pPr>
            <w:r>
              <w:rPr>
                <w:sz w:val="24"/>
              </w:rPr>
              <w:t>党支部书记签名：</w:t>
            </w:r>
          </w:p>
        </w:tc>
        <w:tc>
          <w:tcPr>
            <w:tcW w:w="96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right="233"/>
              <w:jc w:val="right"/>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8"/>
              <w:jc w:val="center"/>
              <w:rPr>
                <w:sz w:val="24"/>
              </w:rPr>
            </w:pPr>
            <w:r>
              <w:rPr>
                <w:sz w:val="24"/>
              </w:rPr>
              <w:t>月</w:t>
            </w:r>
          </w:p>
        </w:tc>
        <w:tc>
          <w:tcPr>
            <w:tcW w:w="1429" w:type="dxa"/>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244"/>
              <w:rPr>
                <w:sz w:val="24"/>
              </w:rPr>
            </w:pPr>
            <w:r>
              <w:rPr>
                <w:sz w:val="24"/>
              </w:rPr>
              <w:t>日</w:t>
            </w:r>
          </w:p>
        </w:tc>
      </w:tr>
    </w:tbl>
    <w:p>
      <w:pPr>
        <w:spacing w:after="0"/>
        <w:rPr>
          <w:sz w:val="24"/>
        </w:rPr>
        <w:sectPr>
          <w:pgSz w:w="11910" w:h="16840"/>
          <w:pgMar w:top="1060" w:right="620" w:bottom="1300" w:left="620" w:header="0" w:footer="1106" w:gutter="0"/>
          <w:cols w:space="720" w:num="1"/>
        </w:sectPr>
      </w:pPr>
    </w:p>
    <w:tbl>
      <w:tblPr>
        <w:tblStyle w:val="8"/>
        <w:tblW w:w="0" w:type="auto"/>
        <w:tblInd w:w="12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478"/>
        <w:gridCol w:w="480"/>
        <w:gridCol w:w="1134"/>
        <w:gridCol w:w="534"/>
        <w:gridCol w:w="700"/>
        <w:gridCol w:w="1793"/>
        <w:gridCol w:w="1431"/>
        <w:gridCol w:w="584"/>
        <w:gridCol w:w="636"/>
        <w:gridCol w:w="184"/>
        <w:gridCol w:w="311"/>
        <w:gridCol w:w="720"/>
        <w:gridCol w:w="424"/>
        <w:gridCol w:w="1011"/>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69" w:hRule="atLeast"/>
        </w:trPr>
        <w:tc>
          <w:tcPr>
            <w:tcW w:w="3326" w:type="dxa"/>
            <w:gridSpan w:val="5"/>
          </w:tcPr>
          <w:p>
            <w:pPr>
              <w:pStyle w:val="12"/>
              <w:spacing w:before="179"/>
              <w:ind w:left="701"/>
              <w:rPr>
                <w:sz w:val="24"/>
              </w:rPr>
            </w:pPr>
            <w:r>
              <w:rPr>
                <w:sz w:val="24"/>
              </w:rPr>
              <w:t>列为发展对象时间</w:t>
            </w:r>
          </w:p>
        </w:tc>
        <w:tc>
          <w:tcPr>
            <w:tcW w:w="1793" w:type="dxa"/>
            <w:tcBorders>
              <w:right w:val="nil"/>
            </w:tcBorders>
          </w:tcPr>
          <w:p>
            <w:pPr>
              <w:pStyle w:val="12"/>
              <w:rPr>
                <w:rFonts w:ascii="Times New Roman"/>
                <w:sz w:val="24"/>
              </w:rPr>
            </w:pPr>
          </w:p>
        </w:tc>
        <w:tc>
          <w:tcPr>
            <w:tcW w:w="1431" w:type="dxa"/>
            <w:tcBorders>
              <w:left w:val="nil"/>
              <w:right w:val="nil"/>
            </w:tcBorders>
          </w:tcPr>
          <w:p>
            <w:pPr>
              <w:pStyle w:val="12"/>
              <w:spacing w:before="179"/>
              <w:ind w:right="270"/>
              <w:jc w:val="right"/>
              <w:rPr>
                <w:sz w:val="24"/>
              </w:rPr>
            </w:pPr>
            <w:r>
              <w:rPr>
                <w:sz w:val="24"/>
              </w:rPr>
              <w:t>年</w:t>
            </w:r>
          </w:p>
        </w:tc>
        <w:tc>
          <w:tcPr>
            <w:tcW w:w="584" w:type="dxa"/>
            <w:tcBorders>
              <w:left w:val="nil"/>
              <w:right w:val="nil"/>
            </w:tcBorders>
          </w:tcPr>
          <w:p>
            <w:pPr>
              <w:pStyle w:val="12"/>
              <w:spacing w:before="179"/>
              <w:ind w:left="207"/>
              <w:rPr>
                <w:sz w:val="24"/>
              </w:rPr>
            </w:pPr>
            <w:r>
              <w:rPr>
                <w:sz w:val="24"/>
              </w:rPr>
              <w:t>月</w:t>
            </w:r>
          </w:p>
        </w:tc>
        <w:tc>
          <w:tcPr>
            <w:tcW w:w="636" w:type="dxa"/>
            <w:tcBorders>
              <w:left w:val="nil"/>
              <w:right w:val="nil"/>
            </w:tcBorders>
          </w:tcPr>
          <w:p>
            <w:pPr>
              <w:pStyle w:val="12"/>
              <w:spacing w:before="179"/>
              <w:ind w:left="343"/>
              <w:rPr>
                <w:sz w:val="24"/>
              </w:rPr>
            </w:pPr>
            <w:r>
              <w:rPr>
                <w:sz w:val="24"/>
              </w:rPr>
              <w:t>日</w:t>
            </w:r>
          </w:p>
        </w:tc>
        <w:tc>
          <w:tcPr>
            <w:tcW w:w="495" w:type="dxa"/>
            <w:gridSpan w:val="2"/>
            <w:tcBorders>
              <w:left w:val="nil"/>
              <w:right w:val="nil"/>
            </w:tcBorders>
          </w:tcPr>
          <w:p>
            <w:pPr>
              <w:pStyle w:val="12"/>
              <w:rPr>
                <w:rFonts w:ascii="Times New Roman"/>
                <w:sz w:val="24"/>
              </w:rPr>
            </w:pPr>
          </w:p>
        </w:tc>
        <w:tc>
          <w:tcPr>
            <w:tcW w:w="720" w:type="dxa"/>
            <w:tcBorders>
              <w:left w:val="nil"/>
              <w:right w:val="nil"/>
            </w:tcBorders>
          </w:tcPr>
          <w:p>
            <w:pPr>
              <w:pStyle w:val="12"/>
              <w:rPr>
                <w:rFonts w:ascii="Times New Roman"/>
                <w:sz w:val="24"/>
              </w:rPr>
            </w:pPr>
          </w:p>
        </w:tc>
        <w:tc>
          <w:tcPr>
            <w:tcW w:w="1435" w:type="dxa"/>
            <w:gridSpan w:val="2"/>
            <w:tcBorders>
              <w:left w:val="nil"/>
            </w:tcBorders>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gridSpan w:val="2"/>
            <w:vMerge w:val="restart"/>
          </w:tcPr>
          <w:p>
            <w:pPr>
              <w:pStyle w:val="12"/>
              <w:spacing w:before="1"/>
              <w:rPr>
                <w:rFonts w:ascii="仿宋_GB2312"/>
                <w:sz w:val="35"/>
              </w:rPr>
            </w:pPr>
          </w:p>
          <w:p>
            <w:pPr>
              <w:pStyle w:val="12"/>
              <w:tabs>
                <w:tab w:val="left" w:pos="586"/>
              </w:tabs>
              <w:spacing w:line="242" w:lineRule="auto"/>
              <w:ind w:left="106" w:right="85"/>
              <w:rPr>
                <w:sz w:val="24"/>
              </w:rPr>
            </w:pPr>
            <w:r>
              <w:rPr>
                <w:spacing w:val="11"/>
                <w:sz w:val="24"/>
              </w:rPr>
              <w:t>入党</w:t>
            </w:r>
            <w:r>
              <w:rPr>
                <w:spacing w:val="-5"/>
                <w:sz w:val="24"/>
              </w:rPr>
              <w:t>介</w:t>
            </w:r>
            <w:r>
              <w:rPr>
                <w:sz w:val="24"/>
              </w:rPr>
              <w:t>绍</w:t>
            </w:r>
            <w:r>
              <w:rPr>
                <w:sz w:val="24"/>
              </w:rPr>
              <w:tab/>
            </w:r>
            <w:r>
              <w:rPr>
                <w:sz w:val="24"/>
              </w:rPr>
              <w:t>人</w:t>
            </w:r>
          </w:p>
        </w:tc>
        <w:tc>
          <w:tcPr>
            <w:tcW w:w="1134" w:type="dxa"/>
            <w:tcBorders>
              <w:right w:val="nil"/>
            </w:tcBorders>
          </w:tcPr>
          <w:p>
            <w:pPr>
              <w:pStyle w:val="12"/>
              <w:spacing w:before="95"/>
              <w:ind w:right="64"/>
              <w:jc w:val="right"/>
              <w:rPr>
                <w:sz w:val="24"/>
              </w:rPr>
            </w:pPr>
            <w:r>
              <w:rPr>
                <w:sz w:val="24"/>
              </w:rPr>
              <w:t>姓</w:t>
            </w:r>
          </w:p>
        </w:tc>
        <w:tc>
          <w:tcPr>
            <w:tcW w:w="534" w:type="dxa"/>
            <w:tcBorders>
              <w:left w:val="nil"/>
              <w:right w:val="nil"/>
            </w:tcBorders>
          </w:tcPr>
          <w:p>
            <w:pPr>
              <w:pStyle w:val="12"/>
              <w:spacing w:before="95"/>
              <w:ind w:right="118"/>
              <w:jc w:val="right"/>
              <w:rPr>
                <w:sz w:val="24"/>
              </w:rPr>
            </w:pPr>
            <w:r>
              <w:rPr>
                <w:sz w:val="24"/>
              </w:rPr>
              <w:t>名</w:t>
            </w:r>
          </w:p>
        </w:tc>
        <w:tc>
          <w:tcPr>
            <w:tcW w:w="700" w:type="dxa"/>
            <w:tcBorders>
              <w:left w:val="nil"/>
            </w:tcBorders>
          </w:tcPr>
          <w:p>
            <w:pPr>
              <w:pStyle w:val="12"/>
              <w:rPr>
                <w:rFonts w:ascii="Times New Roman"/>
                <w:sz w:val="24"/>
              </w:rPr>
            </w:pPr>
          </w:p>
        </w:tc>
        <w:tc>
          <w:tcPr>
            <w:tcW w:w="4628" w:type="dxa"/>
            <w:gridSpan w:val="5"/>
          </w:tcPr>
          <w:p>
            <w:pPr>
              <w:pStyle w:val="12"/>
              <w:spacing w:before="95"/>
              <w:ind w:left="1371"/>
              <w:rPr>
                <w:sz w:val="24"/>
              </w:rPr>
            </w:pPr>
            <w:r>
              <w:rPr>
                <w:sz w:val="24"/>
              </w:rPr>
              <w:t>所在党支部及职务</w:t>
            </w:r>
          </w:p>
        </w:tc>
        <w:tc>
          <w:tcPr>
            <w:tcW w:w="2466" w:type="dxa"/>
            <w:gridSpan w:val="4"/>
          </w:tcPr>
          <w:p>
            <w:pPr>
              <w:pStyle w:val="12"/>
              <w:spacing w:before="95"/>
              <w:ind w:left="771"/>
              <w:rPr>
                <w:sz w:val="24"/>
              </w:rPr>
            </w:pPr>
            <w:r>
              <w:rPr>
                <w:sz w:val="24"/>
              </w:rPr>
              <w:t>入党时间</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gridSpan w:val="2"/>
            <w:vMerge w:val="continue"/>
            <w:tcBorders>
              <w:top w:val="nil"/>
            </w:tcBorders>
          </w:tcPr>
          <w:p>
            <w:pPr>
              <w:rPr>
                <w:sz w:val="2"/>
                <w:szCs w:val="2"/>
              </w:rPr>
            </w:pPr>
          </w:p>
        </w:tc>
        <w:tc>
          <w:tcPr>
            <w:tcW w:w="2368" w:type="dxa"/>
            <w:gridSpan w:val="3"/>
          </w:tcPr>
          <w:p>
            <w:pPr>
              <w:pStyle w:val="12"/>
              <w:rPr>
                <w:rFonts w:ascii="Times New Roman"/>
                <w:sz w:val="24"/>
              </w:rPr>
            </w:pPr>
          </w:p>
        </w:tc>
        <w:tc>
          <w:tcPr>
            <w:tcW w:w="4628" w:type="dxa"/>
            <w:gridSpan w:val="5"/>
          </w:tcPr>
          <w:p>
            <w:pPr>
              <w:pStyle w:val="12"/>
              <w:rPr>
                <w:rFonts w:ascii="Times New Roman"/>
                <w:sz w:val="24"/>
              </w:rPr>
            </w:pPr>
          </w:p>
        </w:tc>
        <w:tc>
          <w:tcPr>
            <w:tcW w:w="2466"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00" w:hRule="atLeast"/>
        </w:trPr>
        <w:tc>
          <w:tcPr>
            <w:tcW w:w="958" w:type="dxa"/>
            <w:gridSpan w:val="2"/>
            <w:vMerge w:val="continue"/>
            <w:tcBorders>
              <w:top w:val="nil"/>
            </w:tcBorders>
          </w:tcPr>
          <w:p>
            <w:pPr>
              <w:rPr>
                <w:sz w:val="2"/>
                <w:szCs w:val="2"/>
              </w:rPr>
            </w:pPr>
          </w:p>
        </w:tc>
        <w:tc>
          <w:tcPr>
            <w:tcW w:w="2368" w:type="dxa"/>
            <w:gridSpan w:val="3"/>
          </w:tcPr>
          <w:p>
            <w:pPr>
              <w:pStyle w:val="12"/>
              <w:rPr>
                <w:rFonts w:ascii="Times New Roman"/>
                <w:sz w:val="24"/>
              </w:rPr>
            </w:pPr>
          </w:p>
        </w:tc>
        <w:tc>
          <w:tcPr>
            <w:tcW w:w="4628" w:type="dxa"/>
            <w:gridSpan w:val="5"/>
          </w:tcPr>
          <w:p>
            <w:pPr>
              <w:pStyle w:val="12"/>
              <w:rPr>
                <w:rFonts w:ascii="Times New Roman"/>
                <w:sz w:val="24"/>
              </w:rPr>
            </w:pPr>
          </w:p>
        </w:tc>
        <w:tc>
          <w:tcPr>
            <w:tcW w:w="2466"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108" w:hRule="atLeast"/>
        </w:trPr>
        <w:tc>
          <w:tcPr>
            <w:tcW w:w="958" w:type="dxa"/>
            <w:gridSpan w:val="2"/>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5"/>
              </w:rPr>
            </w:pPr>
          </w:p>
          <w:p>
            <w:pPr>
              <w:pStyle w:val="12"/>
              <w:spacing w:line="242" w:lineRule="auto"/>
              <w:ind w:left="117" w:right="108"/>
              <w:rPr>
                <w:sz w:val="24"/>
              </w:rPr>
            </w:pPr>
            <w:r>
              <w:rPr>
                <w:sz w:val="24"/>
              </w:rPr>
              <w:t>政审综合情况</w:t>
            </w:r>
          </w:p>
        </w:tc>
        <w:tc>
          <w:tcPr>
            <w:tcW w:w="1668" w:type="dxa"/>
            <w:gridSpan w:val="2"/>
            <w:tcBorders>
              <w:right w:val="nil"/>
            </w:tcBorders>
          </w:tcPr>
          <w:p>
            <w:pPr>
              <w:pStyle w:val="12"/>
              <w:rPr>
                <w:rFonts w:ascii="Times New Roman"/>
                <w:sz w:val="24"/>
              </w:rPr>
            </w:pPr>
          </w:p>
        </w:tc>
        <w:tc>
          <w:tcPr>
            <w:tcW w:w="2493" w:type="dxa"/>
            <w:gridSpan w:val="2"/>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88"/>
              <w:ind w:left="364"/>
              <w:rPr>
                <w:sz w:val="24"/>
              </w:rPr>
            </w:pPr>
            <w:r>
              <w:rPr>
                <w:sz w:val="24"/>
              </w:rPr>
              <w:t>党支部书记签名：</w:t>
            </w:r>
          </w:p>
        </w:tc>
        <w:tc>
          <w:tcPr>
            <w:tcW w:w="1431" w:type="dxa"/>
            <w:tcBorders>
              <w:left w:val="nil"/>
              <w:right w:val="nil"/>
            </w:tcBorders>
          </w:tcPr>
          <w:p>
            <w:pPr>
              <w:pStyle w:val="12"/>
              <w:rPr>
                <w:rFonts w:ascii="Times New Roman"/>
                <w:sz w:val="24"/>
              </w:rPr>
            </w:pPr>
          </w:p>
        </w:tc>
        <w:tc>
          <w:tcPr>
            <w:tcW w:w="584" w:type="dxa"/>
            <w:tcBorders>
              <w:left w:val="nil"/>
              <w:right w:val="nil"/>
            </w:tcBorders>
          </w:tcPr>
          <w:p>
            <w:pPr>
              <w:pStyle w:val="12"/>
              <w:rPr>
                <w:rFonts w:ascii="Times New Roman"/>
                <w:sz w:val="24"/>
              </w:rPr>
            </w:pPr>
          </w:p>
        </w:tc>
        <w:tc>
          <w:tcPr>
            <w:tcW w:w="636" w:type="dxa"/>
            <w:tcBorders>
              <w:left w:val="nil"/>
              <w:right w:val="nil"/>
            </w:tcBorders>
          </w:tcPr>
          <w:p>
            <w:pPr>
              <w:pStyle w:val="12"/>
              <w:rPr>
                <w:rFonts w:ascii="Times New Roman"/>
                <w:sz w:val="24"/>
              </w:rPr>
            </w:pPr>
          </w:p>
        </w:tc>
        <w:tc>
          <w:tcPr>
            <w:tcW w:w="495" w:type="dxa"/>
            <w:gridSpan w:val="2"/>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88"/>
              <w:ind w:left="20"/>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88"/>
              <w:ind w:left="10"/>
              <w:jc w:val="center"/>
              <w:rPr>
                <w:sz w:val="24"/>
              </w:rPr>
            </w:pPr>
            <w:r>
              <w:rPr>
                <w:sz w:val="24"/>
              </w:rPr>
              <w:t>月</w:t>
            </w:r>
          </w:p>
        </w:tc>
        <w:tc>
          <w:tcPr>
            <w:tcW w:w="1435" w:type="dxa"/>
            <w:gridSpan w:val="2"/>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88"/>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741" w:hRule="atLeast"/>
        </w:trPr>
        <w:tc>
          <w:tcPr>
            <w:tcW w:w="10420" w:type="dxa"/>
            <w:gridSpan w:val="14"/>
          </w:tcPr>
          <w:p>
            <w:pPr>
              <w:pStyle w:val="12"/>
              <w:spacing w:before="215"/>
              <w:ind w:left="4229" w:right="4221"/>
              <w:jc w:val="center"/>
              <w:rPr>
                <w:sz w:val="24"/>
              </w:rPr>
            </w:pPr>
            <w:r>
              <w:rPr>
                <w:sz w:val="24"/>
              </w:rPr>
              <w:t>发展对象培训情况</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23" w:hRule="atLeast"/>
        </w:trPr>
        <w:tc>
          <w:tcPr>
            <w:tcW w:w="2092" w:type="dxa"/>
            <w:gridSpan w:val="3"/>
          </w:tcPr>
          <w:p>
            <w:pPr>
              <w:pStyle w:val="12"/>
              <w:spacing w:before="157"/>
              <w:ind w:left="565"/>
              <w:rPr>
                <w:sz w:val="24"/>
              </w:rPr>
            </w:pPr>
            <w:r>
              <w:rPr>
                <w:sz w:val="24"/>
              </w:rPr>
              <w:t>培训时间</w:t>
            </w:r>
          </w:p>
        </w:tc>
        <w:tc>
          <w:tcPr>
            <w:tcW w:w="534" w:type="dxa"/>
            <w:tcBorders>
              <w:right w:val="nil"/>
            </w:tcBorders>
          </w:tcPr>
          <w:p>
            <w:pPr>
              <w:pStyle w:val="12"/>
              <w:spacing w:before="157"/>
              <w:ind w:right="59"/>
              <w:jc w:val="right"/>
              <w:rPr>
                <w:sz w:val="24"/>
              </w:rPr>
            </w:pPr>
            <w:r>
              <w:rPr>
                <w:sz w:val="24"/>
              </w:rPr>
              <w:t>自</w:t>
            </w:r>
          </w:p>
        </w:tc>
        <w:tc>
          <w:tcPr>
            <w:tcW w:w="700" w:type="dxa"/>
            <w:tcBorders>
              <w:left w:val="nil"/>
              <w:right w:val="nil"/>
            </w:tcBorders>
          </w:tcPr>
          <w:p>
            <w:pPr>
              <w:pStyle w:val="12"/>
              <w:spacing w:before="157"/>
              <w:ind w:left="418"/>
              <w:rPr>
                <w:sz w:val="24"/>
              </w:rPr>
            </w:pPr>
            <w:r>
              <w:rPr>
                <w:sz w:val="24"/>
              </w:rPr>
              <w:t>年</w:t>
            </w:r>
          </w:p>
        </w:tc>
        <w:tc>
          <w:tcPr>
            <w:tcW w:w="1793" w:type="dxa"/>
            <w:tcBorders>
              <w:left w:val="nil"/>
              <w:right w:val="nil"/>
            </w:tcBorders>
          </w:tcPr>
          <w:p>
            <w:pPr>
              <w:pStyle w:val="12"/>
              <w:tabs>
                <w:tab w:val="left" w:pos="798"/>
                <w:tab w:val="left" w:pos="1518"/>
              </w:tabs>
              <w:spacing w:before="157"/>
              <w:ind w:left="318"/>
              <w:rPr>
                <w:sz w:val="24"/>
              </w:rPr>
            </w:pPr>
            <w:r>
              <w:rPr>
                <w:sz w:val="24"/>
              </w:rPr>
              <w:t>月</w:t>
            </w:r>
            <w:r>
              <w:rPr>
                <w:sz w:val="24"/>
              </w:rPr>
              <w:tab/>
            </w:r>
            <w:r>
              <w:rPr>
                <w:sz w:val="24"/>
              </w:rPr>
              <w:t>日至</w:t>
            </w:r>
            <w:r>
              <w:rPr>
                <w:sz w:val="24"/>
              </w:rPr>
              <w:tab/>
            </w:r>
            <w:r>
              <w:rPr>
                <w:sz w:val="24"/>
              </w:rPr>
              <w:t>月</w:t>
            </w:r>
          </w:p>
        </w:tc>
        <w:tc>
          <w:tcPr>
            <w:tcW w:w="1431" w:type="dxa"/>
            <w:tcBorders>
              <w:left w:val="nil"/>
              <w:right w:val="nil"/>
            </w:tcBorders>
          </w:tcPr>
          <w:p>
            <w:pPr>
              <w:pStyle w:val="12"/>
              <w:spacing w:before="157"/>
              <w:ind w:left="205"/>
              <w:rPr>
                <w:sz w:val="24"/>
              </w:rPr>
            </w:pPr>
            <w:r>
              <w:rPr>
                <w:sz w:val="24"/>
              </w:rPr>
              <w:t>日共</w:t>
            </w:r>
          </w:p>
        </w:tc>
        <w:tc>
          <w:tcPr>
            <w:tcW w:w="584" w:type="dxa"/>
            <w:tcBorders>
              <w:left w:val="nil"/>
              <w:right w:val="nil"/>
            </w:tcBorders>
          </w:tcPr>
          <w:p>
            <w:pPr>
              <w:pStyle w:val="12"/>
              <w:rPr>
                <w:rFonts w:ascii="Times New Roman"/>
                <w:sz w:val="24"/>
              </w:rPr>
            </w:pPr>
          </w:p>
        </w:tc>
        <w:tc>
          <w:tcPr>
            <w:tcW w:w="636" w:type="dxa"/>
            <w:tcBorders>
              <w:left w:val="nil"/>
              <w:right w:val="nil"/>
            </w:tcBorders>
          </w:tcPr>
          <w:p>
            <w:pPr>
              <w:pStyle w:val="12"/>
              <w:spacing w:before="1"/>
              <w:ind w:left="134"/>
              <w:jc w:val="center"/>
              <w:rPr>
                <w:sz w:val="24"/>
              </w:rPr>
            </w:pPr>
            <w:r>
              <w:rPr>
                <w:sz w:val="24"/>
              </w:rPr>
              <w:t>天</w:t>
            </w:r>
          </w:p>
          <w:p>
            <w:pPr>
              <w:pStyle w:val="12"/>
              <w:spacing w:before="4" w:line="291" w:lineRule="exact"/>
              <w:ind w:left="134"/>
              <w:jc w:val="center"/>
              <w:rPr>
                <w:sz w:val="24"/>
              </w:rPr>
            </w:pPr>
            <w:r>
              <w:rPr>
                <w:sz w:val="24"/>
              </w:rPr>
              <w:t>学时</w:t>
            </w:r>
          </w:p>
        </w:tc>
        <w:tc>
          <w:tcPr>
            <w:tcW w:w="184" w:type="dxa"/>
            <w:tcBorders>
              <w:left w:val="nil"/>
            </w:tcBorders>
          </w:tcPr>
          <w:p>
            <w:pPr>
              <w:pStyle w:val="12"/>
              <w:rPr>
                <w:rFonts w:ascii="Times New Roman"/>
                <w:sz w:val="24"/>
              </w:rPr>
            </w:pPr>
          </w:p>
        </w:tc>
        <w:tc>
          <w:tcPr>
            <w:tcW w:w="1455" w:type="dxa"/>
            <w:gridSpan w:val="3"/>
          </w:tcPr>
          <w:p>
            <w:pPr>
              <w:pStyle w:val="12"/>
              <w:spacing w:before="157"/>
              <w:ind w:left="227"/>
              <w:rPr>
                <w:sz w:val="24"/>
              </w:rPr>
            </w:pPr>
            <w:r>
              <w:rPr>
                <w:sz w:val="24"/>
              </w:rPr>
              <w:t>考核结果</w:t>
            </w:r>
          </w:p>
        </w:tc>
        <w:tc>
          <w:tcPr>
            <w:tcW w:w="1011"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824" w:hRule="atLeast"/>
        </w:trPr>
        <w:tc>
          <w:tcPr>
            <w:tcW w:w="958" w:type="dxa"/>
            <w:gridSpan w:val="2"/>
          </w:tcPr>
          <w:p>
            <w:pPr>
              <w:pStyle w:val="12"/>
              <w:rPr>
                <w:rFonts w:ascii="仿宋_GB2312"/>
                <w:sz w:val="24"/>
              </w:rPr>
            </w:pPr>
          </w:p>
          <w:p>
            <w:pPr>
              <w:pStyle w:val="12"/>
              <w:spacing w:before="170" w:line="242" w:lineRule="auto"/>
              <w:ind w:left="106" w:right="85"/>
              <w:jc w:val="both"/>
              <w:rPr>
                <w:sz w:val="24"/>
              </w:rPr>
            </w:pPr>
            <w:r>
              <w:rPr>
                <w:sz w:val="24"/>
              </w:rPr>
              <w:t>党支部委员会接收预备党员的审查意 见</w:t>
            </w:r>
          </w:p>
        </w:tc>
        <w:tc>
          <w:tcPr>
            <w:tcW w:w="1668" w:type="dxa"/>
            <w:gridSpan w:val="2"/>
            <w:tcBorders>
              <w:right w:val="nil"/>
            </w:tcBorders>
          </w:tcPr>
          <w:p>
            <w:pPr>
              <w:pStyle w:val="12"/>
              <w:rPr>
                <w:rFonts w:ascii="Times New Roman"/>
                <w:sz w:val="24"/>
              </w:rPr>
            </w:pPr>
          </w:p>
        </w:tc>
        <w:tc>
          <w:tcPr>
            <w:tcW w:w="2493" w:type="dxa"/>
            <w:gridSpan w:val="2"/>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97"/>
              <w:ind w:left="4"/>
              <w:rPr>
                <w:sz w:val="24"/>
              </w:rPr>
            </w:pPr>
            <w:r>
              <w:rPr>
                <w:sz w:val="24"/>
              </w:rPr>
              <w:t>党支部书记签名：</w:t>
            </w:r>
          </w:p>
        </w:tc>
        <w:tc>
          <w:tcPr>
            <w:tcW w:w="1431" w:type="dxa"/>
            <w:tcBorders>
              <w:left w:val="nil"/>
              <w:right w:val="nil"/>
            </w:tcBorders>
          </w:tcPr>
          <w:p>
            <w:pPr>
              <w:pStyle w:val="12"/>
              <w:rPr>
                <w:rFonts w:ascii="Times New Roman"/>
                <w:sz w:val="24"/>
              </w:rPr>
            </w:pPr>
          </w:p>
        </w:tc>
        <w:tc>
          <w:tcPr>
            <w:tcW w:w="584" w:type="dxa"/>
            <w:tcBorders>
              <w:left w:val="nil"/>
              <w:right w:val="nil"/>
            </w:tcBorders>
          </w:tcPr>
          <w:p>
            <w:pPr>
              <w:pStyle w:val="12"/>
              <w:rPr>
                <w:rFonts w:ascii="Times New Roman"/>
                <w:sz w:val="24"/>
              </w:rPr>
            </w:pPr>
          </w:p>
        </w:tc>
        <w:tc>
          <w:tcPr>
            <w:tcW w:w="636" w:type="dxa"/>
            <w:tcBorders>
              <w:left w:val="nil"/>
              <w:right w:val="nil"/>
            </w:tcBorders>
          </w:tcPr>
          <w:p>
            <w:pPr>
              <w:pStyle w:val="12"/>
              <w:rPr>
                <w:rFonts w:ascii="Times New Roman"/>
                <w:sz w:val="24"/>
              </w:rPr>
            </w:pPr>
          </w:p>
        </w:tc>
        <w:tc>
          <w:tcPr>
            <w:tcW w:w="495" w:type="dxa"/>
            <w:gridSpan w:val="2"/>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97"/>
              <w:ind w:left="20"/>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97"/>
              <w:ind w:left="10"/>
              <w:jc w:val="center"/>
              <w:rPr>
                <w:sz w:val="24"/>
              </w:rPr>
            </w:pPr>
            <w:r>
              <w:rPr>
                <w:sz w:val="24"/>
              </w:rPr>
              <w:t>月</w:t>
            </w:r>
          </w:p>
        </w:tc>
        <w:tc>
          <w:tcPr>
            <w:tcW w:w="1435" w:type="dxa"/>
            <w:gridSpan w:val="2"/>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97"/>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825" w:hRule="atLeast"/>
        </w:trPr>
        <w:tc>
          <w:tcPr>
            <w:tcW w:w="958" w:type="dxa"/>
            <w:gridSpan w:val="2"/>
          </w:tcPr>
          <w:p>
            <w:pPr>
              <w:pStyle w:val="12"/>
              <w:rPr>
                <w:rFonts w:ascii="仿宋_GB2312"/>
                <w:sz w:val="24"/>
              </w:rPr>
            </w:pPr>
          </w:p>
          <w:p>
            <w:pPr>
              <w:pStyle w:val="12"/>
              <w:rPr>
                <w:rFonts w:ascii="仿宋_GB2312"/>
                <w:sz w:val="24"/>
              </w:rPr>
            </w:pPr>
          </w:p>
          <w:p>
            <w:pPr>
              <w:pStyle w:val="12"/>
              <w:spacing w:before="175" w:line="242" w:lineRule="auto"/>
              <w:ind w:left="117" w:right="108"/>
              <w:jc w:val="both"/>
              <w:rPr>
                <w:sz w:val="24"/>
              </w:rPr>
            </w:pPr>
            <w:r>
              <w:rPr>
                <w:sz w:val="24"/>
              </w:rPr>
              <w:t>基层党委或组织部预审意见</w:t>
            </w:r>
          </w:p>
        </w:tc>
        <w:tc>
          <w:tcPr>
            <w:tcW w:w="1668" w:type="dxa"/>
            <w:gridSpan w:val="2"/>
            <w:tcBorders>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467" w:right="-15"/>
              <w:rPr>
                <w:sz w:val="24"/>
              </w:rPr>
            </w:pPr>
            <w:r>
              <w:rPr>
                <w:sz w:val="24"/>
              </w:rPr>
              <w:t>党组织盖章</w:t>
            </w:r>
          </w:p>
        </w:tc>
        <w:tc>
          <w:tcPr>
            <w:tcW w:w="2493" w:type="dxa"/>
            <w:gridSpan w:val="2"/>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68" w:line="242" w:lineRule="auto"/>
              <w:ind w:left="1269" w:right="21" w:hanging="240"/>
              <w:rPr>
                <w:sz w:val="24"/>
              </w:rPr>
            </w:pPr>
            <w:r>
              <w:rPr>
                <w:sz w:val="24"/>
              </w:rPr>
              <w:t>党组织负责人或组织员</w:t>
            </w:r>
          </w:p>
        </w:tc>
        <w:tc>
          <w:tcPr>
            <w:tcW w:w="1431"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right="197"/>
              <w:jc w:val="right"/>
              <w:rPr>
                <w:sz w:val="24"/>
              </w:rPr>
            </w:pPr>
            <w:r>
              <w:rPr>
                <w:sz w:val="24"/>
              </w:rPr>
              <w:t>签名盖章：</w:t>
            </w:r>
          </w:p>
        </w:tc>
        <w:tc>
          <w:tcPr>
            <w:tcW w:w="584" w:type="dxa"/>
            <w:tcBorders>
              <w:left w:val="nil"/>
              <w:right w:val="nil"/>
            </w:tcBorders>
          </w:tcPr>
          <w:p>
            <w:pPr>
              <w:pStyle w:val="12"/>
              <w:rPr>
                <w:rFonts w:ascii="Times New Roman"/>
                <w:sz w:val="24"/>
              </w:rPr>
            </w:pPr>
          </w:p>
        </w:tc>
        <w:tc>
          <w:tcPr>
            <w:tcW w:w="636" w:type="dxa"/>
            <w:tcBorders>
              <w:left w:val="nil"/>
              <w:right w:val="nil"/>
            </w:tcBorders>
          </w:tcPr>
          <w:p>
            <w:pPr>
              <w:pStyle w:val="12"/>
              <w:rPr>
                <w:rFonts w:ascii="Times New Roman"/>
                <w:sz w:val="24"/>
              </w:rPr>
            </w:pPr>
          </w:p>
        </w:tc>
        <w:tc>
          <w:tcPr>
            <w:tcW w:w="495" w:type="dxa"/>
            <w:gridSpan w:val="2"/>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20"/>
              <w:rPr>
                <w:sz w:val="24"/>
              </w:rPr>
            </w:pPr>
            <w:r>
              <w:rPr>
                <w:sz w:val="24"/>
              </w:rPr>
              <w:t>年</w:t>
            </w:r>
          </w:p>
        </w:tc>
        <w:tc>
          <w:tcPr>
            <w:tcW w:w="720"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10"/>
              <w:jc w:val="center"/>
              <w:rPr>
                <w:sz w:val="24"/>
              </w:rPr>
            </w:pPr>
            <w:r>
              <w:rPr>
                <w:sz w:val="24"/>
              </w:rPr>
              <w:t>月</w:t>
            </w:r>
          </w:p>
        </w:tc>
        <w:tc>
          <w:tcPr>
            <w:tcW w:w="1435" w:type="dxa"/>
            <w:gridSpan w:val="2"/>
            <w:tcBorders>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6"/>
              </w:rPr>
            </w:pPr>
          </w:p>
          <w:p>
            <w:pPr>
              <w:pStyle w:val="12"/>
              <w:ind w:left="245"/>
              <w:rPr>
                <w:sz w:val="24"/>
              </w:rPr>
            </w:pPr>
            <w:r>
              <w:rPr>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871" w:hRule="atLeast"/>
        </w:trPr>
        <w:tc>
          <w:tcPr>
            <w:tcW w:w="478" w:type="dxa"/>
            <w:tcBorders>
              <w:right w:val="nil"/>
            </w:tcBorders>
          </w:tcPr>
          <w:p>
            <w:pPr>
              <w:pStyle w:val="12"/>
              <w:rPr>
                <w:rFonts w:ascii="仿宋_GB2312"/>
                <w:sz w:val="24"/>
              </w:rPr>
            </w:pPr>
          </w:p>
          <w:p>
            <w:pPr>
              <w:pStyle w:val="12"/>
              <w:rPr>
                <w:rFonts w:ascii="仿宋_GB2312"/>
                <w:sz w:val="24"/>
              </w:rPr>
            </w:pPr>
          </w:p>
          <w:p>
            <w:pPr>
              <w:pStyle w:val="12"/>
              <w:spacing w:before="166"/>
              <w:ind w:left="117"/>
              <w:rPr>
                <w:sz w:val="24"/>
              </w:rPr>
            </w:pPr>
            <w:r>
              <w:rPr>
                <w:sz w:val="24"/>
              </w:rPr>
              <w:t>备</w:t>
            </w:r>
          </w:p>
        </w:tc>
        <w:tc>
          <w:tcPr>
            <w:tcW w:w="480" w:type="dxa"/>
            <w:tcBorders>
              <w:left w:val="nil"/>
            </w:tcBorders>
          </w:tcPr>
          <w:p>
            <w:pPr>
              <w:pStyle w:val="12"/>
              <w:rPr>
                <w:rFonts w:ascii="仿宋_GB2312"/>
                <w:sz w:val="24"/>
              </w:rPr>
            </w:pPr>
          </w:p>
          <w:p>
            <w:pPr>
              <w:pStyle w:val="12"/>
              <w:rPr>
                <w:rFonts w:ascii="仿宋_GB2312"/>
                <w:sz w:val="24"/>
              </w:rPr>
            </w:pPr>
          </w:p>
          <w:p>
            <w:pPr>
              <w:pStyle w:val="12"/>
              <w:spacing w:before="166"/>
              <w:ind w:left="124"/>
              <w:rPr>
                <w:sz w:val="24"/>
              </w:rPr>
            </w:pPr>
            <w:r>
              <w:rPr>
                <w:sz w:val="24"/>
              </w:rPr>
              <w:t>注</w:t>
            </w:r>
          </w:p>
        </w:tc>
        <w:tc>
          <w:tcPr>
            <w:tcW w:w="9462" w:type="dxa"/>
            <w:gridSpan w:val="12"/>
          </w:tcPr>
          <w:p>
            <w:pPr>
              <w:pStyle w:val="12"/>
              <w:rPr>
                <w:rFonts w:ascii="Times New Roman"/>
                <w:sz w:val="24"/>
              </w:rPr>
            </w:pPr>
          </w:p>
        </w:tc>
      </w:tr>
    </w:tbl>
    <w:p>
      <w:pPr>
        <w:spacing w:after="0"/>
        <w:rPr>
          <w:rFonts w:ascii="Times New Roman"/>
          <w:sz w:val="24"/>
        </w:rPr>
        <w:sectPr>
          <w:pgSz w:w="11910" w:h="16840"/>
          <w:pgMar w:top="960" w:right="620" w:bottom="1300" w:left="620" w:header="0" w:footer="1106" w:gutter="0"/>
          <w:cols w:space="720" w:num="1"/>
        </w:sectPr>
      </w:pPr>
    </w:p>
    <w:p>
      <w:pPr>
        <w:pStyle w:val="7"/>
        <w:spacing w:before="11"/>
        <w:rPr>
          <w:sz w:val="11"/>
        </w:rPr>
      </w:pPr>
    </w:p>
    <w:p>
      <w:pPr>
        <w:pStyle w:val="7"/>
        <w:spacing w:before="55"/>
        <w:ind w:left="780"/>
        <w:rPr>
          <w:rFonts w:hint="eastAsia" w:ascii="黑体" w:eastAsia="黑体"/>
        </w:rPr>
      </w:pPr>
      <w:bookmarkStart w:id="1" w:name="附件2：中国共产党预备党员考察写实表（样表）"/>
      <w:bookmarkEnd w:id="1"/>
      <w:r>
        <w:rPr>
          <w:rFonts w:hint="eastAsia" w:ascii="黑体" w:eastAsia="黑体"/>
        </w:rPr>
        <w:t>附件2</w:t>
      </w:r>
    </w:p>
    <w:p>
      <w:pPr>
        <w:pStyle w:val="7"/>
        <w:spacing w:before="9"/>
        <w:rPr>
          <w:rFonts w:ascii="黑体"/>
          <w:sz w:val="27"/>
        </w:rPr>
      </w:pPr>
    </w:p>
    <w:p>
      <w:pPr>
        <w:spacing w:before="67"/>
        <w:ind w:left="6940" w:right="0" w:firstLine="0"/>
        <w:jc w:val="left"/>
        <w:rPr>
          <w:rFonts w:hint="eastAsia" w:ascii="宋体" w:eastAsia="宋体"/>
          <w:b/>
          <w:sz w:val="24"/>
        </w:rPr>
      </w:pPr>
      <w:r>
        <w:rPr>
          <w:rFonts w:hint="eastAsia" w:ascii="宋体" w:eastAsia="宋体"/>
          <w:b/>
          <w:sz w:val="24"/>
        </w:rPr>
        <w:t>入党志愿书编号：</w:t>
      </w:r>
    </w:p>
    <w:p>
      <w:pPr>
        <w:pStyle w:val="7"/>
        <w:rPr>
          <w:rFonts w:ascii="宋体"/>
          <w:b/>
          <w:sz w:val="24"/>
        </w:rPr>
      </w:pPr>
    </w:p>
    <w:p>
      <w:pPr>
        <w:pStyle w:val="7"/>
        <w:rPr>
          <w:rFonts w:ascii="宋体"/>
          <w:b/>
          <w:sz w:val="24"/>
        </w:rPr>
      </w:pPr>
    </w:p>
    <w:p>
      <w:pPr>
        <w:pStyle w:val="7"/>
        <w:rPr>
          <w:rFonts w:ascii="宋体"/>
          <w:b/>
          <w:sz w:val="24"/>
        </w:rPr>
      </w:pPr>
    </w:p>
    <w:p>
      <w:pPr>
        <w:pStyle w:val="7"/>
        <w:spacing w:before="7"/>
        <w:rPr>
          <w:rFonts w:ascii="宋体"/>
          <w:b/>
          <w:sz w:val="28"/>
        </w:rPr>
      </w:pPr>
    </w:p>
    <w:p>
      <w:pPr>
        <w:pStyle w:val="2"/>
        <w:ind w:left="305"/>
      </w:pPr>
      <w:r>
        <w:rPr>
          <w:spacing w:val="53"/>
        </w:rPr>
        <w:t>中国共产党</w:t>
      </w:r>
    </w:p>
    <w:p>
      <w:pPr>
        <w:spacing w:before="0" w:line="1001" w:lineRule="exact"/>
        <w:ind w:left="306" w:right="303" w:firstLine="0"/>
        <w:jc w:val="center"/>
        <w:rPr>
          <w:rFonts w:hint="eastAsia" w:ascii="方正小标宋简体" w:eastAsia="方正小标宋简体"/>
          <w:b/>
          <w:sz w:val="60"/>
        </w:rPr>
      </w:pPr>
      <w:r>
        <w:rPr>
          <w:rFonts w:hint="eastAsia" w:ascii="方正小标宋简体" w:eastAsia="方正小标宋简体"/>
          <w:b/>
          <w:spacing w:val="53"/>
          <w:sz w:val="60"/>
        </w:rPr>
        <w:t>预备党员考察写实表</w:t>
      </w:r>
    </w:p>
    <w:p>
      <w:pPr>
        <w:pStyle w:val="5"/>
        <w:spacing w:before="45"/>
        <w:ind w:left="305" w:right="303"/>
      </w:pPr>
      <w:r>
        <w:t xml:space="preserve">（样表） </w:t>
      </w:r>
    </w:p>
    <w:p>
      <w:pPr>
        <w:pStyle w:val="7"/>
        <w:rPr>
          <w:rFonts w:ascii="微软雅黑"/>
          <w:b/>
          <w:sz w:val="48"/>
        </w:rPr>
      </w:pPr>
    </w:p>
    <w:p>
      <w:pPr>
        <w:pStyle w:val="7"/>
        <w:rPr>
          <w:rFonts w:ascii="微软雅黑"/>
          <w:b/>
          <w:sz w:val="48"/>
        </w:rPr>
      </w:pPr>
    </w:p>
    <w:p>
      <w:pPr>
        <w:pStyle w:val="7"/>
        <w:rPr>
          <w:rFonts w:ascii="微软雅黑"/>
          <w:b/>
          <w:sz w:val="48"/>
        </w:rPr>
      </w:pPr>
    </w:p>
    <w:p>
      <w:pPr>
        <w:pStyle w:val="7"/>
        <w:rPr>
          <w:rFonts w:ascii="微软雅黑"/>
          <w:b/>
          <w:sz w:val="48"/>
        </w:rPr>
      </w:pPr>
    </w:p>
    <w:p>
      <w:pPr>
        <w:pStyle w:val="7"/>
        <w:spacing w:before="4"/>
        <w:rPr>
          <w:rFonts w:ascii="微软雅黑"/>
          <w:b/>
          <w:sz w:val="66"/>
        </w:rPr>
      </w:pPr>
    </w:p>
    <w:p>
      <w:pPr>
        <w:pStyle w:val="6"/>
        <w:tabs>
          <w:tab w:val="left" w:pos="1079"/>
          <w:tab w:val="left" w:pos="4859"/>
        </w:tabs>
        <w:ind w:right="303"/>
        <w:rPr>
          <w:rFonts w:ascii="Times New Roman" w:eastAsia="Times New Roman"/>
        </w:rPr>
      </w:pPr>
      <w:r>
        <w:rPr>
          <w:rFonts w:hint="eastAsia" w:ascii="宋体" w:eastAsia="宋体"/>
        </w:rPr>
        <w:t>姓</w:t>
      </w:r>
      <w:r>
        <w:rPr>
          <w:rFonts w:hint="eastAsia" w:ascii="宋体" w:eastAsia="宋体"/>
        </w:rPr>
        <w:tab/>
      </w:r>
      <w:r>
        <w:rPr>
          <w:rFonts w:hint="eastAsia" w:ascii="宋体" w:eastAsia="宋体"/>
        </w:rPr>
        <w:t xml:space="preserve">名 </w:t>
      </w:r>
      <w:r>
        <w:rPr>
          <w:rFonts w:ascii="Times New Roman" w:eastAsia="Times New Roman"/>
          <w:u w:val="single" w:color="010101"/>
        </w:rPr>
        <w:t xml:space="preserve"> </w:t>
      </w:r>
      <w:r>
        <w:rPr>
          <w:rFonts w:ascii="Times New Roman" w:eastAsia="Times New Roman"/>
          <w:u w:val="single" w:color="010101"/>
        </w:rPr>
        <w:tab/>
      </w: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3"/>
        <w:rPr>
          <w:rFonts w:ascii="Times New Roman"/>
          <w:sz w:val="20"/>
        </w:rPr>
      </w:pPr>
    </w:p>
    <w:p>
      <w:pPr>
        <w:pStyle w:val="7"/>
        <w:spacing w:before="55"/>
        <w:jc w:val="center"/>
        <w:rPr>
          <w:rFonts w:hint="eastAsia" w:ascii="黑体" w:eastAsia="黑体"/>
        </w:rPr>
      </w:pPr>
      <w:r>
        <w:rPr>
          <w:rFonts w:hint="eastAsia" w:ascii="黑体" w:eastAsia="黑体"/>
        </w:rPr>
        <w:t>中共黑龙江省委教育工作委员会组织部 制</w:t>
      </w:r>
    </w:p>
    <w:p>
      <w:pPr>
        <w:spacing w:after="0"/>
        <w:jc w:val="center"/>
        <w:rPr>
          <w:rFonts w:hint="eastAsia" w:ascii="黑体" w:eastAsia="黑体"/>
        </w:rPr>
        <w:sectPr>
          <w:footerReference r:id="rId15" w:type="default"/>
          <w:footerReference r:id="rId16" w:type="even"/>
          <w:pgSz w:w="11910" w:h="16840"/>
          <w:pgMar w:top="1600" w:right="620" w:bottom="1300" w:left="620" w:header="0" w:footer="1106" w:gutter="0"/>
          <w:pgNumType w:start="39"/>
          <w:cols w:space="720" w:num="1"/>
        </w:sectPr>
      </w:pPr>
    </w:p>
    <w:p>
      <w:pPr>
        <w:pStyle w:val="7"/>
        <w:rPr>
          <w:rFonts w:ascii="黑体"/>
          <w:sz w:val="20"/>
        </w:rPr>
      </w:pPr>
    </w:p>
    <w:p>
      <w:pPr>
        <w:pStyle w:val="7"/>
        <w:rPr>
          <w:rFonts w:ascii="黑体"/>
          <w:sz w:val="20"/>
        </w:rPr>
      </w:pPr>
    </w:p>
    <w:p>
      <w:pPr>
        <w:pStyle w:val="7"/>
        <w:rPr>
          <w:rFonts w:ascii="黑体"/>
          <w:sz w:val="20"/>
        </w:rPr>
      </w:pPr>
    </w:p>
    <w:p>
      <w:pPr>
        <w:pStyle w:val="7"/>
        <w:rPr>
          <w:rFonts w:ascii="黑体"/>
          <w:sz w:val="20"/>
        </w:rPr>
      </w:pPr>
    </w:p>
    <w:p>
      <w:pPr>
        <w:pStyle w:val="7"/>
        <w:spacing w:before="7"/>
        <w:rPr>
          <w:rFonts w:ascii="黑体"/>
          <w:sz w:val="14"/>
        </w:rPr>
      </w:pPr>
    </w:p>
    <w:p>
      <w:pPr>
        <w:tabs>
          <w:tab w:val="left" w:pos="1161"/>
        </w:tabs>
        <w:spacing w:before="39"/>
        <w:ind w:left="57" w:right="0" w:firstLine="0"/>
        <w:jc w:val="center"/>
        <w:rPr>
          <w:rFonts w:hint="eastAsia" w:ascii="宋体" w:eastAsia="宋体"/>
          <w:b/>
          <w:sz w:val="44"/>
        </w:rPr>
      </w:pPr>
      <w:r>
        <w:rPr>
          <w:rFonts w:hint="eastAsia" w:ascii="宋体" w:eastAsia="宋体"/>
          <w:b/>
          <w:sz w:val="44"/>
        </w:rPr>
        <w:t>说</w:t>
      </w:r>
      <w:r>
        <w:rPr>
          <w:rFonts w:hint="eastAsia" w:ascii="宋体" w:eastAsia="宋体"/>
          <w:b/>
          <w:sz w:val="44"/>
        </w:rPr>
        <w:tab/>
      </w:r>
      <w:r>
        <w:rPr>
          <w:rFonts w:hint="eastAsia" w:ascii="宋体" w:eastAsia="宋体"/>
          <w:b/>
          <w:sz w:val="44"/>
        </w:rPr>
        <w:t>明</w:t>
      </w:r>
    </w:p>
    <w:p>
      <w:pPr>
        <w:pStyle w:val="7"/>
        <w:spacing w:before="1"/>
        <w:rPr>
          <w:rFonts w:ascii="宋体"/>
          <w:b/>
          <w:sz w:val="35"/>
        </w:rPr>
      </w:pPr>
    </w:p>
    <w:p>
      <w:pPr>
        <w:pStyle w:val="11"/>
        <w:numPr>
          <w:ilvl w:val="0"/>
          <w:numId w:val="22"/>
        </w:numPr>
        <w:tabs>
          <w:tab w:val="left" w:pos="2076"/>
        </w:tabs>
        <w:spacing w:before="1" w:after="0" w:line="350" w:lineRule="auto"/>
        <w:ind w:left="1190" w:right="1128" w:firstLine="639"/>
        <w:jc w:val="both"/>
        <w:rPr>
          <w:sz w:val="32"/>
        </w:rPr>
      </w:pPr>
      <w:r>
        <w:rPr>
          <w:spacing w:val="4"/>
          <w:sz w:val="32"/>
        </w:rPr>
        <w:t>本表是对预备党员考察情况的主要书面依据，预备党</w:t>
      </w:r>
      <w:r>
        <w:rPr>
          <w:spacing w:val="-1"/>
          <w:sz w:val="32"/>
        </w:rPr>
        <w:t>员自入党之日起，入党介绍人继续对其进行教育和考察，每</w:t>
      </w:r>
      <w:r>
        <w:rPr>
          <w:rFonts w:ascii="Times New Roman" w:eastAsia="Times New Roman"/>
          <w:spacing w:val="6"/>
          <w:sz w:val="32"/>
        </w:rPr>
        <w:t>3</w:t>
      </w:r>
      <w:r>
        <w:rPr>
          <w:spacing w:val="5"/>
          <w:sz w:val="32"/>
        </w:rPr>
        <w:t>个月根据党员和群众的评议意见认真负责的填写一次。入</w:t>
      </w:r>
      <w:r>
        <w:rPr>
          <w:sz w:val="32"/>
        </w:rPr>
        <w:t>党半年后，党支部要对预备党员作出一次考察鉴定。</w:t>
      </w:r>
    </w:p>
    <w:p>
      <w:pPr>
        <w:pStyle w:val="11"/>
        <w:numPr>
          <w:ilvl w:val="0"/>
          <w:numId w:val="22"/>
        </w:numPr>
        <w:tabs>
          <w:tab w:val="left" w:pos="2076"/>
        </w:tabs>
        <w:spacing w:before="5" w:after="0" w:line="350" w:lineRule="auto"/>
        <w:ind w:left="1190" w:right="1131" w:firstLine="639"/>
        <w:jc w:val="left"/>
        <w:rPr>
          <w:sz w:val="32"/>
        </w:rPr>
      </w:pPr>
      <w:r>
        <w:rPr>
          <w:spacing w:val="3"/>
          <w:sz w:val="32"/>
        </w:rPr>
        <w:t>填写本表要认真、及时，实事求是，避免套话、公式</w:t>
      </w:r>
      <w:r>
        <w:rPr>
          <w:sz w:val="32"/>
        </w:rPr>
        <w:t>化。写实栏填写不够，可另加附页。</w:t>
      </w:r>
    </w:p>
    <w:p>
      <w:pPr>
        <w:pStyle w:val="11"/>
        <w:numPr>
          <w:ilvl w:val="0"/>
          <w:numId w:val="22"/>
        </w:numPr>
        <w:tabs>
          <w:tab w:val="left" w:pos="2076"/>
        </w:tabs>
        <w:spacing w:before="3" w:after="0" w:line="350" w:lineRule="auto"/>
        <w:ind w:left="1190" w:right="841" w:firstLine="639"/>
        <w:jc w:val="left"/>
        <w:rPr>
          <w:sz w:val="32"/>
        </w:rPr>
      </w:pPr>
      <w:r>
        <w:rPr>
          <w:spacing w:val="4"/>
          <w:sz w:val="32"/>
        </w:rPr>
        <w:t>入党介绍人工作调动不再担任预备党员培养人时，由</w:t>
      </w:r>
      <w:r>
        <w:rPr>
          <w:spacing w:val="-1"/>
          <w:sz w:val="32"/>
        </w:rPr>
        <w:t>党支部指派其他正式党员进行继续教育和考察，并作出说明。</w:t>
      </w:r>
    </w:p>
    <w:p>
      <w:pPr>
        <w:pStyle w:val="11"/>
        <w:numPr>
          <w:ilvl w:val="0"/>
          <w:numId w:val="22"/>
        </w:numPr>
        <w:tabs>
          <w:tab w:val="left" w:pos="2076"/>
        </w:tabs>
        <w:spacing w:before="3" w:after="0" w:line="350" w:lineRule="auto"/>
        <w:ind w:left="1190" w:right="1130" w:firstLine="639"/>
        <w:jc w:val="left"/>
        <w:rPr>
          <w:sz w:val="32"/>
        </w:rPr>
      </w:pPr>
      <w:r>
        <w:rPr>
          <w:spacing w:val="3"/>
          <w:sz w:val="32"/>
        </w:rPr>
        <w:t>预备党员工作调动时，调出单位党组织要将培养考察</w:t>
      </w:r>
      <w:r>
        <w:rPr>
          <w:sz w:val="32"/>
        </w:rPr>
        <w:t>的相关材料转给调入单位党组织，以便继续培养考察。</w:t>
      </w:r>
    </w:p>
    <w:p>
      <w:pPr>
        <w:pStyle w:val="11"/>
        <w:numPr>
          <w:ilvl w:val="0"/>
          <w:numId w:val="22"/>
        </w:numPr>
        <w:tabs>
          <w:tab w:val="left" w:pos="2076"/>
        </w:tabs>
        <w:spacing w:before="2" w:after="0" w:line="350" w:lineRule="auto"/>
        <w:ind w:left="1190" w:right="1130" w:firstLine="639"/>
        <w:jc w:val="left"/>
        <w:rPr>
          <w:sz w:val="32"/>
        </w:rPr>
      </w:pPr>
      <w:r>
        <w:rPr>
          <w:spacing w:val="3"/>
          <w:sz w:val="32"/>
        </w:rPr>
        <w:t>预备党员转正时，党支部要将此表的各栏填写完整后</w:t>
      </w:r>
      <w:r>
        <w:rPr>
          <w:sz w:val="32"/>
        </w:rPr>
        <w:t>与其他相关转正的材料一并报上级党组织审批。</w:t>
      </w:r>
    </w:p>
    <w:p>
      <w:pPr>
        <w:spacing w:after="0" w:line="350" w:lineRule="auto"/>
        <w:jc w:val="left"/>
        <w:rPr>
          <w:sz w:val="32"/>
        </w:rPr>
        <w:sectPr>
          <w:pgSz w:w="11910" w:h="16840"/>
          <w:pgMar w:top="1600" w:right="620" w:bottom="1300" w:left="620" w:header="0" w:footer="1106" w:gutter="0"/>
          <w:cols w:space="720" w:num="1"/>
        </w:sectPr>
      </w:pPr>
    </w:p>
    <w:tbl>
      <w:tblPr>
        <w:tblStyle w:val="8"/>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487"/>
        <w:gridCol w:w="439"/>
        <w:gridCol w:w="1443"/>
        <w:gridCol w:w="481"/>
        <w:gridCol w:w="481"/>
        <w:gridCol w:w="962"/>
        <w:gridCol w:w="481"/>
        <w:gridCol w:w="480"/>
        <w:gridCol w:w="1204"/>
        <w:gridCol w:w="240"/>
        <w:gridCol w:w="721"/>
        <w:gridCol w:w="1213"/>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943" w:hRule="atLeast"/>
        </w:trPr>
        <w:tc>
          <w:tcPr>
            <w:tcW w:w="1487" w:type="dxa"/>
            <w:tcBorders>
              <w:bottom w:val="single" w:color="010101" w:sz="4" w:space="0"/>
              <w:right w:val="single" w:color="010101" w:sz="4" w:space="0"/>
            </w:tcBorders>
          </w:tcPr>
          <w:p>
            <w:pPr>
              <w:pStyle w:val="12"/>
              <w:spacing w:before="5"/>
              <w:rPr>
                <w:rFonts w:ascii="仿宋_GB2312"/>
                <w:sz w:val="22"/>
              </w:rPr>
            </w:pPr>
          </w:p>
          <w:p>
            <w:pPr>
              <w:pStyle w:val="12"/>
              <w:ind w:left="293" w:right="381"/>
              <w:jc w:val="center"/>
              <w:rPr>
                <w:sz w:val="24"/>
              </w:rPr>
            </w:pPr>
            <w:r>
              <w:rPr>
                <w:w w:val="105"/>
                <w:sz w:val="24"/>
              </w:rPr>
              <w:t>姓名</w:t>
            </w:r>
          </w:p>
        </w:tc>
        <w:tc>
          <w:tcPr>
            <w:tcW w:w="1882" w:type="dxa"/>
            <w:gridSpan w:val="2"/>
            <w:tcBorders>
              <w:left w:val="single" w:color="010101" w:sz="4" w:space="0"/>
              <w:bottom w:val="single" w:color="010101" w:sz="4" w:space="0"/>
              <w:right w:val="single" w:color="010101" w:sz="4" w:space="0"/>
            </w:tcBorders>
          </w:tcPr>
          <w:p>
            <w:pPr>
              <w:pStyle w:val="12"/>
              <w:rPr>
                <w:rFonts w:ascii="Times New Roman"/>
                <w:sz w:val="24"/>
              </w:rPr>
            </w:pPr>
          </w:p>
        </w:tc>
        <w:tc>
          <w:tcPr>
            <w:tcW w:w="962" w:type="dxa"/>
            <w:gridSpan w:val="2"/>
            <w:tcBorders>
              <w:left w:val="single" w:color="010101" w:sz="4" w:space="0"/>
              <w:bottom w:val="single" w:color="010101" w:sz="4" w:space="0"/>
              <w:right w:val="single" w:color="010101" w:sz="4" w:space="0"/>
            </w:tcBorders>
          </w:tcPr>
          <w:p>
            <w:pPr>
              <w:pStyle w:val="12"/>
              <w:spacing w:before="8"/>
              <w:rPr>
                <w:rFonts w:ascii="仿宋_GB2312"/>
                <w:sz w:val="24"/>
              </w:rPr>
            </w:pPr>
          </w:p>
          <w:p>
            <w:pPr>
              <w:pStyle w:val="12"/>
              <w:spacing w:before="1"/>
              <w:ind w:left="212"/>
              <w:rPr>
                <w:sz w:val="24"/>
              </w:rPr>
            </w:pPr>
            <w:r>
              <w:rPr>
                <w:w w:val="105"/>
                <w:sz w:val="24"/>
              </w:rPr>
              <w:t>性 别</w:t>
            </w:r>
          </w:p>
        </w:tc>
        <w:tc>
          <w:tcPr>
            <w:tcW w:w="962" w:type="dxa"/>
            <w:tcBorders>
              <w:left w:val="single" w:color="010101" w:sz="4" w:space="0"/>
              <w:bottom w:val="single" w:color="010101" w:sz="4" w:space="0"/>
              <w:right w:val="single" w:color="010101" w:sz="4" w:space="0"/>
            </w:tcBorders>
          </w:tcPr>
          <w:p>
            <w:pPr>
              <w:pStyle w:val="12"/>
              <w:rPr>
                <w:rFonts w:ascii="Times New Roman"/>
                <w:sz w:val="24"/>
              </w:rPr>
            </w:pPr>
          </w:p>
        </w:tc>
        <w:tc>
          <w:tcPr>
            <w:tcW w:w="961" w:type="dxa"/>
            <w:gridSpan w:val="2"/>
            <w:tcBorders>
              <w:left w:val="single" w:color="010101" w:sz="4" w:space="0"/>
              <w:bottom w:val="single" w:color="010101" w:sz="4" w:space="0"/>
              <w:right w:val="single" w:color="010101" w:sz="4" w:space="0"/>
            </w:tcBorders>
          </w:tcPr>
          <w:p>
            <w:pPr>
              <w:pStyle w:val="12"/>
              <w:spacing w:before="8"/>
              <w:rPr>
                <w:rFonts w:ascii="仿宋_GB2312"/>
                <w:sz w:val="24"/>
              </w:rPr>
            </w:pPr>
          </w:p>
          <w:p>
            <w:pPr>
              <w:pStyle w:val="12"/>
              <w:tabs>
                <w:tab w:val="left" w:pos="615"/>
              </w:tabs>
              <w:spacing w:before="1"/>
              <w:ind w:left="135"/>
              <w:rPr>
                <w:sz w:val="24"/>
              </w:rPr>
            </w:pPr>
            <w:r>
              <w:rPr>
                <w:w w:val="105"/>
                <w:sz w:val="24"/>
              </w:rPr>
              <w:t>民</w:t>
            </w:r>
            <w:r>
              <w:rPr>
                <w:w w:val="105"/>
                <w:sz w:val="24"/>
              </w:rPr>
              <w:tab/>
            </w:r>
            <w:r>
              <w:rPr>
                <w:w w:val="105"/>
                <w:sz w:val="24"/>
              </w:rPr>
              <w:t>族</w:t>
            </w:r>
          </w:p>
        </w:tc>
        <w:tc>
          <w:tcPr>
            <w:tcW w:w="1204" w:type="dxa"/>
            <w:tcBorders>
              <w:left w:val="single" w:color="010101" w:sz="4" w:space="0"/>
              <w:bottom w:val="single" w:color="010101" w:sz="4" w:space="0"/>
              <w:right w:val="single" w:color="010101" w:sz="4" w:space="0"/>
            </w:tcBorders>
          </w:tcPr>
          <w:p>
            <w:pPr>
              <w:pStyle w:val="12"/>
              <w:rPr>
                <w:rFonts w:ascii="Times New Roman"/>
                <w:sz w:val="24"/>
              </w:rPr>
            </w:pPr>
          </w:p>
        </w:tc>
        <w:tc>
          <w:tcPr>
            <w:tcW w:w="961" w:type="dxa"/>
            <w:gridSpan w:val="2"/>
            <w:tcBorders>
              <w:left w:val="single" w:color="010101" w:sz="4" w:space="0"/>
              <w:bottom w:val="single" w:color="010101" w:sz="4" w:space="0"/>
              <w:right w:val="single" w:color="010101" w:sz="4" w:space="0"/>
            </w:tcBorders>
          </w:tcPr>
          <w:p>
            <w:pPr>
              <w:pStyle w:val="12"/>
              <w:spacing w:before="149" w:line="290" w:lineRule="auto"/>
              <w:ind w:left="256" w:right="190"/>
              <w:rPr>
                <w:sz w:val="24"/>
              </w:rPr>
            </w:pPr>
            <w:r>
              <w:rPr>
                <w:w w:val="105"/>
                <w:sz w:val="24"/>
              </w:rPr>
              <w:t>出生年月</w:t>
            </w:r>
          </w:p>
        </w:tc>
        <w:tc>
          <w:tcPr>
            <w:tcW w:w="1213" w:type="dxa"/>
            <w:tcBorders>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953" w:hRule="atLeast"/>
        </w:trPr>
        <w:tc>
          <w:tcPr>
            <w:tcW w:w="1487" w:type="dxa"/>
            <w:tcBorders>
              <w:top w:val="single" w:color="010101" w:sz="4" w:space="0"/>
              <w:bottom w:val="single" w:color="010101" w:sz="4" w:space="0"/>
              <w:right w:val="single" w:color="010101" w:sz="4" w:space="0"/>
            </w:tcBorders>
          </w:tcPr>
          <w:p>
            <w:pPr>
              <w:pStyle w:val="12"/>
              <w:spacing w:before="9"/>
              <w:rPr>
                <w:rFonts w:ascii="仿宋_GB2312"/>
                <w:sz w:val="24"/>
              </w:rPr>
            </w:pPr>
          </w:p>
          <w:p>
            <w:pPr>
              <w:pStyle w:val="12"/>
              <w:ind w:left="295" w:right="381"/>
              <w:jc w:val="center"/>
              <w:rPr>
                <w:sz w:val="24"/>
              </w:rPr>
            </w:pPr>
            <w:r>
              <w:rPr>
                <w:w w:val="105"/>
                <w:sz w:val="24"/>
              </w:rPr>
              <w:t>曾用名</w:t>
            </w:r>
          </w:p>
        </w:tc>
        <w:tc>
          <w:tcPr>
            <w:tcW w:w="1882" w:type="dxa"/>
            <w:gridSpan w:val="2"/>
            <w:tcBorders>
              <w:top w:val="single" w:color="010101" w:sz="4" w:space="0"/>
              <w:left w:val="single" w:color="010101" w:sz="4" w:space="0"/>
              <w:bottom w:val="single" w:color="010101" w:sz="4" w:space="0"/>
              <w:right w:val="single" w:color="010101" w:sz="4" w:space="0"/>
            </w:tcBorders>
          </w:tcPr>
          <w:p>
            <w:pPr>
              <w:pStyle w:val="12"/>
              <w:rPr>
                <w:rFonts w:ascii="Times New Roman"/>
                <w:sz w:val="24"/>
              </w:rPr>
            </w:pPr>
          </w:p>
        </w:tc>
        <w:tc>
          <w:tcPr>
            <w:tcW w:w="962" w:type="dxa"/>
            <w:gridSpan w:val="2"/>
            <w:tcBorders>
              <w:top w:val="single" w:color="010101" w:sz="4" w:space="0"/>
              <w:left w:val="single" w:color="010101" w:sz="4" w:space="0"/>
              <w:bottom w:val="single" w:color="010101" w:sz="4" w:space="0"/>
              <w:right w:val="single" w:color="010101" w:sz="4" w:space="0"/>
            </w:tcBorders>
          </w:tcPr>
          <w:p>
            <w:pPr>
              <w:pStyle w:val="12"/>
              <w:spacing w:before="9"/>
              <w:rPr>
                <w:rFonts w:ascii="仿宋_GB2312"/>
                <w:sz w:val="24"/>
              </w:rPr>
            </w:pPr>
          </w:p>
          <w:p>
            <w:pPr>
              <w:pStyle w:val="12"/>
              <w:ind w:left="213"/>
              <w:rPr>
                <w:sz w:val="24"/>
              </w:rPr>
            </w:pPr>
            <w:r>
              <w:rPr>
                <w:w w:val="105"/>
                <w:sz w:val="24"/>
              </w:rPr>
              <w:t>籍 贯</w:t>
            </w:r>
          </w:p>
        </w:tc>
        <w:tc>
          <w:tcPr>
            <w:tcW w:w="962" w:type="dxa"/>
            <w:tcBorders>
              <w:top w:val="single" w:color="010101" w:sz="4" w:space="0"/>
              <w:left w:val="single" w:color="010101" w:sz="4" w:space="0"/>
              <w:bottom w:val="single" w:color="010101" w:sz="4" w:space="0"/>
              <w:right w:val="single" w:color="010101" w:sz="4" w:space="0"/>
            </w:tcBorders>
          </w:tcPr>
          <w:p>
            <w:pPr>
              <w:pStyle w:val="12"/>
              <w:rPr>
                <w:rFonts w:ascii="Times New Roman"/>
                <w:sz w:val="24"/>
              </w:rPr>
            </w:pPr>
          </w:p>
        </w:tc>
        <w:tc>
          <w:tcPr>
            <w:tcW w:w="961" w:type="dxa"/>
            <w:gridSpan w:val="2"/>
            <w:tcBorders>
              <w:top w:val="single" w:color="010101" w:sz="4" w:space="0"/>
              <w:left w:val="single" w:color="010101" w:sz="4" w:space="0"/>
              <w:bottom w:val="single" w:color="010101" w:sz="4" w:space="0"/>
              <w:right w:val="single" w:color="010101" w:sz="4" w:space="0"/>
            </w:tcBorders>
          </w:tcPr>
          <w:p>
            <w:pPr>
              <w:pStyle w:val="12"/>
              <w:spacing w:before="9"/>
              <w:rPr>
                <w:rFonts w:ascii="仿宋_GB2312"/>
                <w:sz w:val="24"/>
              </w:rPr>
            </w:pPr>
          </w:p>
          <w:p>
            <w:pPr>
              <w:pStyle w:val="12"/>
              <w:ind w:left="136"/>
              <w:rPr>
                <w:sz w:val="24"/>
              </w:rPr>
            </w:pPr>
            <w:r>
              <w:rPr>
                <w:w w:val="105"/>
                <w:sz w:val="24"/>
              </w:rPr>
              <w:t>出生地</w:t>
            </w:r>
          </w:p>
        </w:tc>
        <w:tc>
          <w:tcPr>
            <w:tcW w:w="1204" w:type="dxa"/>
            <w:tcBorders>
              <w:top w:val="single" w:color="010101" w:sz="4" w:space="0"/>
              <w:left w:val="single" w:color="010101" w:sz="4" w:space="0"/>
              <w:bottom w:val="single" w:color="010101" w:sz="4" w:space="0"/>
              <w:right w:val="single" w:color="010101" w:sz="4" w:space="0"/>
            </w:tcBorders>
          </w:tcPr>
          <w:p>
            <w:pPr>
              <w:pStyle w:val="12"/>
              <w:rPr>
                <w:rFonts w:ascii="Times New Roman"/>
                <w:sz w:val="24"/>
              </w:rPr>
            </w:pPr>
          </w:p>
        </w:tc>
        <w:tc>
          <w:tcPr>
            <w:tcW w:w="961" w:type="dxa"/>
            <w:gridSpan w:val="2"/>
            <w:tcBorders>
              <w:top w:val="single" w:color="010101" w:sz="4" w:space="0"/>
              <w:left w:val="single" w:color="010101" w:sz="4" w:space="0"/>
              <w:bottom w:val="single" w:color="010101" w:sz="4" w:space="0"/>
              <w:right w:val="single" w:color="010101" w:sz="4" w:space="0"/>
            </w:tcBorders>
          </w:tcPr>
          <w:p>
            <w:pPr>
              <w:pStyle w:val="12"/>
              <w:spacing w:before="184" w:line="290" w:lineRule="auto"/>
              <w:ind w:left="266" w:right="221"/>
              <w:rPr>
                <w:sz w:val="22"/>
              </w:rPr>
            </w:pPr>
            <w:r>
              <w:rPr>
                <w:w w:val="105"/>
                <w:sz w:val="22"/>
              </w:rPr>
              <w:t>学历学位</w:t>
            </w:r>
          </w:p>
        </w:tc>
        <w:tc>
          <w:tcPr>
            <w:tcW w:w="1213" w:type="dxa"/>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369" w:type="dxa"/>
            <w:gridSpan w:val="3"/>
            <w:tcBorders>
              <w:top w:val="single" w:color="010101" w:sz="4" w:space="0"/>
              <w:bottom w:val="single" w:color="010101" w:sz="4" w:space="0"/>
              <w:right w:val="single" w:color="010101" w:sz="4" w:space="0"/>
            </w:tcBorders>
          </w:tcPr>
          <w:p>
            <w:pPr>
              <w:pStyle w:val="12"/>
              <w:spacing w:before="151"/>
              <w:ind w:left="275"/>
              <w:rPr>
                <w:sz w:val="24"/>
              </w:rPr>
            </w:pPr>
            <w:r>
              <w:rPr>
                <w:w w:val="105"/>
                <w:sz w:val="24"/>
              </w:rPr>
              <w:t>单 位 、 职 务 或 职 称</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369" w:type="dxa"/>
            <w:gridSpan w:val="3"/>
            <w:tcBorders>
              <w:top w:val="single" w:color="010101" w:sz="4" w:space="0"/>
              <w:bottom w:val="single" w:color="010101" w:sz="4" w:space="0"/>
              <w:right w:val="single" w:color="010101" w:sz="4" w:space="0"/>
            </w:tcBorders>
          </w:tcPr>
          <w:p>
            <w:pPr>
              <w:pStyle w:val="12"/>
              <w:tabs>
                <w:tab w:val="left" w:pos="796"/>
                <w:tab w:val="left" w:pos="1313"/>
                <w:tab w:val="left" w:pos="1831"/>
                <w:tab w:val="left" w:pos="2350"/>
                <w:tab w:val="left" w:pos="2868"/>
              </w:tabs>
              <w:spacing w:before="151"/>
              <w:ind w:left="275"/>
              <w:rPr>
                <w:sz w:val="24"/>
              </w:rPr>
            </w:pPr>
            <w:r>
              <w:rPr>
                <w:w w:val="105"/>
                <w:sz w:val="24"/>
              </w:rPr>
              <w:t>本</w:t>
            </w:r>
            <w:r>
              <w:rPr>
                <w:w w:val="105"/>
                <w:sz w:val="24"/>
              </w:rPr>
              <w:tab/>
            </w:r>
            <w:r>
              <w:rPr>
                <w:w w:val="105"/>
                <w:sz w:val="24"/>
              </w:rPr>
              <w:t>人</w:t>
            </w:r>
            <w:r>
              <w:rPr>
                <w:w w:val="105"/>
                <w:sz w:val="24"/>
              </w:rPr>
              <w:tab/>
            </w:r>
            <w:r>
              <w:rPr>
                <w:w w:val="105"/>
                <w:sz w:val="24"/>
              </w:rPr>
              <w:t>现</w:t>
            </w:r>
            <w:r>
              <w:rPr>
                <w:w w:val="105"/>
                <w:sz w:val="24"/>
              </w:rPr>
              <w:tab/>
            </w:r>
            <w:r>
              <w:rPr>
                <w:w w:val="105"/>
                <w:sz w:val="24"/>
              </w:rPr>
              <w:t>居</w:t>
            </w:r>
            <w:r>
              <w:rPr>
                <w:w w:val="105"/>
                <w:sz w:val="24"/>
              </w:rPr>
              <w:tab/>
            </w:r>
            <w:r>
              <w:rPr>
                <w:w w:val="105"/>
                <w:sz w:val="24"/>
              </w:rPr>
              <w:t>住</w:t>
            </w:r>
            <w:r>
              <w:rPr>
                <w:w w:val="105"/>
                <w:sz w:val="24"/>
              </w:rPr>
              <w:tab/>
            </w:r>
            <w:r>
              <w:rPr>
                <w:w w:val="105"/>
                <w:sz w:val="24"/>
              </w:rPr>
              <w:t>地</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369" w:type="dxa"/>
            <w:gridSpan w:val="3"/>
            <w:tcBorders>
              <w:top w:val="single" w:color="010101" w:sz="4" w:space="0"/>
              <w:bottom w:val="single" w:color="010101" w:sz="4" w:space="0"/>
              <w:right w:val="single" w:color="010101" w:sz="4" w:space="0"/>
            </w:tcBorders>
          </w:tcPr>
          <w:p>
            <w:pPr>
              <w:pStyle w:val="12"/>
              <w:tabs>
                <w:tab w:val="left" w:pos="796"/>
                <w:tab w:val="left" w:pos="1313"/>
                <w:tab w:val="left" w:pos="1831"/>
                <w:tab w:val="left" w:pos="2350"/>
                <w:tab w:val="left" w:pos="2868"/>
              </w:tabs>
              <w:spacing w:before="151"/>
              <w:ind w:left="275"/>
              <w:rPr>
                <w:sz w:val="24"/>
              </w:rPr>
            </w:pPr>
            <w:r>
              <w:rPr>
                <w:w w:val="105"/>
                <w:sz w:val="24"/>
              </w:rPr>
              <w:t>居</w:t>
            </w:r>
            <w:r>
              <w:rPr>
                <w:w w:val="105"/>
                <w:sz w:val="24"/>
              </w:rPr>
              <w:tab/>
            </w:r>
            <w:r>
              <w:rPr>
                <w:w w:val="105"/>
                <w:sz w:val="24"/>
              </w:rPr>
              <w:t>民</w:t>
            </w:r>
            <w:r>
              <w:rPr>
                <w:w w:val="105"/>
                <w:sz w:val="24"/>
              </w:rPr>
              <w:tab/>
            </w:r>
            <w:r>
              <w:rPr>
                <w:w w:val="105"/>
                <w:sz w:val="24"/>
              </w:rPr>
              <w:t>身</w:t>
            </w:r>
            <w:r>
              <w:rPr>
                <w:w w:val="105"/>
                <w:sz w:val="24"/>
              </w:rPr>
              <w:tab/>
            </w:r>
            <w:r>
              <w:rPr>
                <w:w w:val="105"/>
                <w:sz w:val="24"/>
              </w:rPr>
              <w:t>份</w:t>
            </w:r>
            <w:r>
              <w:rPr>
                <w:w w:val="105"/>
                <w:sz w:val="24"/>
              </w:rPr>
              <w:tab/>
            </w:r>
            <w:r>
              <w:rPr>
                <w:w w:val="105"/>
                <w:sz w:val="24"/>
              </w:rPr>
              <w:t>证</w:t>
            </w:r>
            <w:r>
              <w:rPr>
                <w:w w:val="105"/>
                <w:sz w:val="24"/>
              </w:rPr>
              <w:tab/>
            </w:r>
            <w:r>
              <w:rPr>
                <w:w w:val="105"/>
                <w:sz w:val="24"/>
              </w:rPr>
              <w:t>号</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369" w:type="dxa"/>
            <w:gridSpan w:val="3"/>
            <w:tcBorders>
              <w:top w:val="single" w:color="010101" w:sz="4" w:space="0"/>
              <w:bottom w:val="single" w:color="010101" w:sz="4" w:space="0"/>
              <w:right w:val="single" w:color="010101" w:sz="4" w:space="0"/>
            </w:tcBorders>
          </w:tcPr>
          <w:p>
            <w:pPr>
              <w:pStyle w:val="12"/>
              <w:tabs>
                <w:tab w:val="left" w:pos="796"/>
                <w:tab w:val="left" w:pos="1313"/>
                <w:tab w:val="left" w:pos="1831"/>
                <w:tab w:val="left" w:pos="2350"/>
                <w:tab w:val="left" w:pos="2868"/>
              </w:tabs>
              <w:spacing w:before="151"/>
              <w:ind w:left="275"/>
              <w:rPr>
                <w:sz w:val="24"/>
              </w:rPr>
            </w:pPr>
            <w:r>
              <w:rPr>
                <w:w w:val="105"/>
                <w:sz w:val="24"/>
              </w:rPr>
              <w:t>参</w:t>
            </w:r>
            <w:r>
              <w:rPr>
                <w:w w:val="105"/>
                <w:sz w:val="24"/>
              </w:rPr>
              <w:tab/>
            </w:r>
            <w:r>
              <w:rPr>
                <w:w w:val="105"/>
                <w:sz w:val="24"/>
              </w:rPr>
              <w:t>加</w:t>
            </w:r>
            <w:r>
              <w:rPr>
                <w:w w:val="105"/>
                <w:sz w:val="24"/>
              </w:rPr>
              <w:tab/>
            </w:r>
            <w:r>
              <w:rPr>
                <w:w w:val="105"/>
                <w:sz w:val="24"/>
              </w:rPr>
              <w:t>工</w:t>
            </w:r>
            <w:r>
              <w:rPr>
                <w:w w:val="105"/>
                <w:sz w:val="24"/>
              </w:rPr>
              <w:tab/>
            </w:r>
            <w:r>
              <w:rPr>
                <w:w w:val="105"/>
                <w:sz w:val="24"/>
              </w:rPr>
              <w:t>作</w:t>
            </w:r>
            <w:r>
              <w:rPr>
                <w:w w:val="105"/>
                <w:sz w:val="24"/>
              </w:rPr>
              <w:tab/>
            </w:r>
            <w:r>
              <w:rPr>
                <w:w w:val="105"/>
                <w:sz w:val="24"/>
              </w:rPr>
              <w:t>时</w:t>
            </w:r>
            <w:r>
              <w:rPr>
                <w:w w:val="105"/>
                <w:sz w:val="24"/>
              </w:rPr>
              <w:tab/>
            </w:r>
            <w:r>
              <w:rPr>
                <w:w w:val="105"/>
                <w:sz w:val="24"/>
              </w:rPr>
              <w:t>间</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4" w:hRule="atLeast"/>
        </w:trPr>
        <w:tc>
          <w:tcPr>
            <w:tcW w:w="3369" w:type="dxa"/>
            <w:gridSpan w:val="3"/>
            <w:tcBorders>
              <w:top w:val="single" w:color="010101" w:sz="4" w:space="0"/>
              <w:bottom w:val="single" w:color="010101" w:sz="4" w:space="0"/>
              <w:right w:val="single" w:color="010101" w:sz="4" w:space="0"/>
            </w:tcBorders>
          </w:tcPr>
          <w:p>
            <w:pPr>
              <w:pStyle w:val="12"/>
              <w:spacing w:before="187"/>
              <w:ind w:left="275"/>
              <w:rPr>
                <w:sz w:val="24"/>
              </w:rPr>
            </w:pPr>
            <w:r>
              <w:rPr>
                <w:w w:val="105"/>
                <w:sz w:val="24"/>
              </w:rPr>
              <w:t>批准为预备党员的党组织</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369" w:type="dxa"/>
            <w:gridSpan w:val="3"/>
            <w:tcBorders>
              <w:top w:val="single" w:color="010101" w:sz="4" w:space="0"/>
              <w:bottom w:val="single" w:color="010101" w:sz="4" w:space="0"/>
              <w:right w:val="single" w:color="010101" w:sz="4" w:space="0"/>
            </w:tcBorders>
          </w:tcPr>
          <w:p>
            <w:pPr>
              <w:pStyle w:val="12"/>
              <w:spacing w:before="151"/>
              <w:ind w:left="305"/>
              <w:rPr>
                <w:sz w:val="24"/>
              </w:rPr>
            </w:pPr>
            <w:r>
              <w:rPr>
                <w:w w:val="105"/>
                <w:sz w:val="24"/>
              </w:rPr>
              <w:t>预 备 期 起 止 时 间</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369" w:type="dxa"/>
            <w:gridSpan w:val="3"/>
            <w:tcBorders>
              <w:top w:val="single" w:color="010101" w:sz="4" w:space="0"/>
              <w:bottom w:val="single" w:color="010101" w:sz="4" w:space="0"/>
              <w:right w:val="single" w:color="010101" w:sz="4" w:space="0"/>
            </w:tcBorders>
          </w:tcPr>
          <w:p>
            <w:pPr>
              <w:pStyle w:val="12"/>
              <w:tabs>
                <w:tab w:val="left" w:pos="796"/>
                <w:tab w:val="left" w:pos="1313"/>
                <w:tab w:val="left" w:pos="1831"/>
                <w:tab w:val="left" w:pos="2350"/>
                <w:tab w:val="left" w:pos="2868"/>
              </w:tabs>
              <w:spacing w:before="149"/>
              <w:ind w:left="275"/>
              <w:rPr>
                <w:sz w:val="24"/>
              </w:rPr>
            </w:pPr>
            <w:r>
              <w:rPr>
                <w:w w:val="105"/>
                <w:sz w:val="24"/>
              </w:rPr>
              <w:t>入</w:t>
            </w:r>
            <w:r>
              <w:rPr>
                <w:w w:val="105"/>
                <w:sz w:val="24"/>
              </w:rPr>
              <w:tab/>
            </w:r>
            <w:r>
              <w:rPr>
                <w:w w:val="105"/>
                <w:sz w:val="24"/>
              </w:rPr>
              <w:t>党</w:t>
            </w:r>
            <w:r>
              <w:rPr>
                <w:w w:val="105"/>
                <w:sz w:val="24"/>
              </w:rPr>
              <w:tab/>
            </w:r>
            <w:r>
              <w:rPr>
                <w:w w:val="105"/>
                <w:sz w:val="24"/>
              </w:rPr>
              <w:t>所</w:t>
            </w:r>
            <w:r>
              <w:rPr>
                <w:w w:val="105"/>
                <w:sz w:val="24"/>
              </w:rPr>
              <w:tab/>
            </w:r>
            <w:r>
              <w:rPr>
                <w:w w:val="105"/>
                <w:sz w:val="24"/>
              </w:rPr>
              <w:t>在</w:t>
            </w:r>
            <w:r>
              <w:rPr>
                <w:w w:val="105"/>
                <w:sz w:val="24"/>
              </w:rPr>
              <w:tab/>
            </w:r>
            <w:r>
              <w:rPr>
                <w:w w:val="105"/>
                <w:sz w:val="24"/>
              </w:rPr>
              <w:t>支</w:t>
            </w:r>
            <w:r>
              <w:rPr>
                <w:w w:val="105"/>
                <w:sz w:val="24"/>
              </w:rPr>
              <w:tab/>
            </w:r>
            <w:r>
              <w:rPr>
                <w:w w:val="105"/>
                <w:sz w:val="24"/>
              </w:rPr>
              <w:t>部</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0" w:hRule="atLeast"/>
        </w:trPr>
        <w:tc>
          <w:tcPr>
            <w:tcW w:w="3369" w:type="dxa"/>
            <w:gridSpan w:val="3"/>
            <w:vMerge w:val="restart"/>
            <w:tcBorders>
              <w:top w:val="single" w:color="010101" w:sz="4" w:space="0"/>
              <w:bottom w:val="single" w:color="010101" w:sz="4" w:space="0"/>
              <w:right w:val="single" w:color="010101" w:sz="4" w:space="0"/>
            </w:tcBorders>
          </w:tcPr>
          <w:p>
            <w:pPr>
              <w:pStyle w:val="12"/>
              <w:rPr>
                <w:rFonts w:ascii="仿宋_GB2312"/>
                <w:sz w:val="24"/>
              </w:rPr>
            </w:pPr>
          </w:p>
          <w:p>
            <w:pPr>
              <w:pStyle w:val="12"/>
              <w:spacing w:before="213"/>
              <w:ind w:left="234"/>
              <w:rPr>
                <w:sz w:val="24"/>
              </w:rPr>
            </w:pPr>
            <w:r>
              <w:rPr>
                <w:spacing w:val="77"/>
                <w:w w:val="105"/>
                <w:sz w:val="24"/>
              </w:rPr>
              <w:t>入党介绍人姓名职务</w:t>
            </w:r>
            <w:r>
              <w:rPr>
                <w:spacing w:val="-33"/>
                <w:sz w:val="24"/>
              </w:rPr>
              <w:t xml:space="preserve"> </w:t>
            </w: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601" w:hRule="atLeast"/>
        </w:trPr>
        <w:tc>
          <w:tcPr>
            <w:tcW w:w="3369" w:type="dxa"/>
            <w:gridSpan w:val="3"/>
            <w:vMerge w:val="continue"/>
            <w:tcBorders>
              <w:top w:val="nil"/>
              <w:bottom w:val="single" w:color="010101" w:sz="4" w:space="0"/>
              <w:right w:val="single" w:color="010101" w:sz="4" w:space="0"/>
            </w:tcBorders>
          </w:tcPr>
          <w:p>
            <w:pPr>
              <w:rPr>
                <w:sz w:val="2"/>
                <w:szCs w:val="2"/>
              </w:rPr>
            </w:pPr>
          </w:p>
        </w:tc>
        <w:tc>
          <w:tcPr>
            <w:tcW w:w="6263" w:type="dxa"/>
            <w:gridSpan w:val="9"/>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83" w:hRule="atLeast"/>
        </w:trPr>
        <w:tc>
          <w:tcPr>
            <w:tcW w:w="3369" w:type="dxa"/>
            <w:gridSpan w:val="3"/>
            <w:tcBorders>
              <w:top w:val="single" w:color="010101" w:sz="4" w:space="0"/>
              <w:bottom w:val="single" w:color="010101" w:sz="4" w:space="0"/>
            </w:tcBorders>
          </w:tcPr>
          <w:p>
            <w:pPr>
              <w:pStyle w:val="12"/>
              <w:tabs>
                <w:tab w:val="left" w:pos="773"/>
                <w:tab w:val="left" w:pos="1295"/>
                <w:tab w:val="left" w:pos="1816"/>
                <w:tab w:val="left" w:pos="2337"/>
                <w:tab w:val="left" w:pos="2858"/>
              </w:tabs>
              <w:spacing w:before="89"/>
              <w:ind w:left="252"/>
              <w:rPr>
                <w:sz w:val="24"/>
              </w:rPr>
            </w:pPr>
            <w:r>
              <w:rPr>
                <w:w w:val="105"/>
                <w:sz w:val="24"/>
              </w:rPr>
              <w:t>入</w:t>
            </w:r>
            <w:r>
              <w:rPr>
                <w:w w:val="105"/>
                <w:sz w:val="24"/>
              </w:rPr>
              <w:tab/>
            </w:r>
            <w:r>
              <w:rPr>
                <w:w w:val="105"/>
                <w:sz w:val="24"/>
              </w:rPr>
              <w:t>党</w:t>
            </w:r>
            <w:r>
              <w:rPr>
                <w:w w:val="105"/>
                <w:sz w:val="24"/>
              </w:rPr>
              <w:tab/>
            </w:r>
            <w:r>
              <w:rPr>
                <w:w w:val="105"/>
                <w:sz w:val="24"/>
              </w:rPr>
              <w:t>宣</w:t>
            </w:r>
            <w:r>
              <w:rPr>
                <w:w w:val="105"/>
                <w:sz w:val="24"/>
              </w:rPr>
              <w:tab/>
            </w:r>
            <w:r>
              <w:rPr>
                <w:w w:val="105"/>
                <w:sz w:val="24"/>
              </w:rPr>
              <w:t>誓</w:t>
            </w:r>
            <w:r>
              <w:rPr>
                <w:w w:val="105"/>
                <w:sz w:val="24"/>
              </w:rPr>
              <w:tab/>
            </w:r>
            <w:r>
              <w:rPr>
                <w:w w:val="105"/>
                <w:sz w:val="24"/>
              </w:rPr>
              <w:t>时</w:t>
            </w:r>
            <w:r>
              <w:rPr>
                <w:w w:val="105"/>
                <w:sz w:val="24"/>
              </w:rPr>
              <w:tab/>
            </w:r>
            <w:r>
              <w:rPr>
                <w:w w:val="105"/>
                <w:sz w:val="24"/>
              </w:rPr>
              <w:t>间</w:t>
            </w:r>
          </w:p>
        </w:tc>
        <w:tc>
          <w:tcPr>
            <w:tcW w:w="6263" w:type="dxa"/>
            <w:gridSpan w:val="9"/>
            <w:tcBorders>
              <w:top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70" w:hRule="atLeast"/>
        </w:trPr>
        <w:tc>
          <w:tcPr>
            <w:tcW w:w="1926" w:type="dxa"/>
            <w:gridSpan w:val="2"/>
            <w:vMerge w:val="restart"/>
            <w:tcBorders>
              <w:top w:val="single" w:color="010101" w:sz="4" w:space="0"/>
              <w:bottom w:val="single" w:color="010101" w:sz="4" w:space="0"/>
              <w:right w:val="single" w:color="010101" w:sz="4" w:space="0"/>
            </w:tcBorders>
          </w:tcPr>
          <w:p>
            <w:pPr>
              <w:pStyle w:val="12"/>
              <w:spacing w:before="154" w:line="290" w:lineRule="auto"/>
              <w:ind w:left="489" w:right="459"/>
              <w:rPr>
                <w:sz w:val="24"/>
              </w:rPr>
            </w:pPr>
            <w:r>
              <w:rPr>
                <w:sz w:val="24"/>
              </w:rPr>
              <w:t>书面思想汇报时间</w:t>
            </w:r>
          </w:p>
        </w:tc>
        <w:tc>
          <w:tcPr>
            <w:tcW w:w="1924" w:type="dxa"/>
            <w:gridSpan w:val="2"/>
            <w:tcBorders>
              <w:top w:val="single" w:color="010101" w:sz="4" w:space="0"/>
              <w:left w:val="single" w:color="010101" w:sz="4" w:space="0"/>
              <w:bottom w:val="single" w:color="010101" w:sz="4" w:space="0"/>
              <w:right w:val="single" w:color="010101" w:sz="4" w:space="0"/>
            </w:tcBorders>
          </w:tcPr>
          <w:p>
            <w:pPr>
              <w:pStyle w:val="12"/>
              <w:spacing w:before="89"/>
              <w:ind w:left="614"/>
              <w:rPr>
                <w:sz w:val="24"/>
              </w:rPr>
            </w:pPr>
            <w:r>
              <w:rPr>
                <w:w w:val="105"/>
                <w:sz w:val="24"/>
              </w:rPr>
              <w:t>第一次</w:t>
            </w:r>
          </w:p>
        </w:tc>
        <w:tc>
          <w:tcPr>
            <w:tcW w:w="1924" w:type="dxa"/>
            <w:gridSpan w:val="3"/>
            <w:tcBorders>
              <w:top w:val="single" w:color="010101" w:sz="4" w:space="0"/>
              <w:left w:val="single" w:color="010101" w:sz="4" w:space="0"/>
              <w:bottom w:val="single" w:color="010101" w:sz="4" w:space="0"/>
              <w:right w:val="single" w:color="010101" w:sz="4" w:space="0"/>
            </w:tcBorders>
          </w:tcPr>
          <w:p>
            <w:pPr>
              <w:pStyle w:val="12"/>
              <w:spacing w:before="89"/>
              <w:ind w:left="615"/>
              <w:rPr>
                <w:sz w:val="24"/>
              </w:rPr>
            </w:pPr>
            <w:r>
              <w:rPr>
                <w:w w:val="105"/>
                <w:sz w:val="24"/>
              </w:rPr>
              <w:t>第二次</w:t>
            </w:r>
          </w:p>
        </w:tc>
        <w:tc>
          <w:tcPr>
            <w:tcW w:w="1924" w:type="dxa"/>
            <w:gridSpan w:val="3"/>
            <w:tcBorders>
              <w:top w:val="single" w:color="010101" w:sz="4" w:space="0"/>
              <w:left w:val="single" w:color="010101" w:sz="4" w:space="0"/>
              <w:bottom w:val="single" w:color="010101" w:sz="4" w:space="0"/>
              <w:right w:val="single" w:color="010101" w:sz="4" w:space="0"/>
            </w:tcBorders>
          </w:tcPr>
          <w:p>
            <w:pPr>
              <w:pStyle w:val="12"/>
              <w:spacing w:before="89"/>
              <w:ind w:left="616"/>
              <w:rPr>
                <w:sz w:val="24"/>
              </w:rPr>
            </w:pPr>
            <w:r>
              <w:rPr>
                <w:w w:val="105"/>
                <w:sz w:val="24"/>
              </w:rPr>
              <w:t>第三次</w:t>
            </w:r>
          </w:p>
        </w:tc>
        <w:tc>
          <w:tcPr>
            <w:tcW w:w="1934" w:type="dxa"/>
            <w:gridSpan w:val="2"/>
            <w:tcBorders>
              <w:top w:val="single" w:color="010101" w:sz="4" w:space="0"/>
              <w:left w:val="single" w:color="010101" w:sz="4" w:space="0"/>
              <w:bottom w:val="single" w:color="010101" w:sz="4" w:space="0"/>
            </w:tcBorders>
          </w:tcPr>
          <w:p>
            <w:pPr>
              <w:pStyle w:val="12"/>
              <w:spacing w:before="89"/>
              <w:ind w:left="622"/>
              <w:rPr>
                <w:sz w:val="24"/>
              </w:rPr>
            </w:pPr>
            <w:r>
              <w:rPr>
                <w:w w:val="105"/>
                <w:sz w:val="24"/>
              </w:rPr>
              <w:t>第四次</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71" w:hRule="atLeast"/>
        </w:trPr>
        <w:tc>
          <w:tcPr>
            <w:tcW w:w="1926" w:type="dxa"/>
            <w:gridSpan w:val="2"/>
            <w:vMerge w:val="continue"/>
            <w:tcBorders>
              <w:top w:val="nil"/>
              <w:bottom w:val="single" w:color="010101" w:sz="4" w:space="0"/>
              <w:right w:val="single" w:color="010101" w:sz="4" w:space="0"/>
            </w:tcBorders>
          </w:tcPr>
          <w:p>
            <w:pPr>
              <w:rPr>
                <w:sz w:val="2"/>
                <w:szCs w:val="2"/>
              </w:rPr>
            </w:pPr>
          </w:p>
        </w:tc>
        <w:tc>
          <w:tcPr>
            <w:tcW w:w="1924" w:type="dxa"/>
            <w:gridSpan w:val="2"/>
            <w:tcBorders>
              <w:top w:val="single" w:color="010101" w:sz="4" w:space="0"/>
              <w:left w:val="single" w:color="010101" w:sz="4" w:space="0"/>
              <w:bottom w:val="single" w:color="010101" w:sz="4" w:space="0"/>
              <w:right w:val="single" w:color="010101" w:sz="4" w:space="0"/>
            </w:tcBorders>
          </w:tcPr>
          <w:p>
            <w:pPr>
              <w:pStyle w:val="12"/>
              <w:rPr>
                <w:rFonts w:ascii="Times New Roman"/>
                <w:sz w:val="24"/>
              </w:rPr>
            </w:pPr>
          </w:p>
        </w:tc>
        <w:tc>
          <w:tcPr>
            <w:tcW w:w="1924" w:type="dxa"/>
            <w:gridSpan w:val="3"/>
            <w:tcBorders>
              <w:top w:val="single" w:color="010101" w:sz="4" w:space="0"/>
              <w:left w:val="single" w:color="010101" w:sz="4" w:space="0"/>
              <w:bottom w:val="single" w:color="010101" w:sz="4" w:space="0"/>
              <w:right w:val="single" w:color="010101" w:sz="4" w:space="0"/>
            </w:tcBorders>
          </w:tcPr>
          <w:p>
            <w:pPr>
              <w:pStyle w:val="12"/>
              <w:rPr>
                <w:rFonts w:ascii="Times New Roman"/>
                <w:sz w:val="24"/>
              </w:rPr>
            </w:pPr>
          </w:p>
        </w:tc>
        <w:tc>
          <w:tcPr>
            <w:tcW w:w="1924" w:type="dxa"/>
            <w:gridSpan w:val="3"/>
            <w:tcBorders>
              <w:top w:val="single" w:color="010101" w:sz="4" w:space="0"/>
              <w:left w:val="single" w:color="010101" w:sz="4" w:space="0"/>
              <w:bottom w:val="single" w:color="010101" w:sz="4" w:space="0"/>
              <w:right w:val="single" w:color="010101" w:sz="4" w:space="0"/>
            </w:tcBorders>
          </w:tcPr>
          <w:p>
            <w:pPr>
              <w:pStyle w:val="12"/>
              <w:rPr>
                <w:rFonts w:ascii="Times New Roman"/>
                <w:sz w:val="24"/>
              </w:rPr>
            </w:pPr>
          </w:p>
        </w:tc>
        <w:tc>
          <w:tcPr>
            <w:tcW w:w="1934" w:type="dxa"/>
            <w:gridSpan w:val="2"/>
            <w:tcBorders>
              <w:top w:val="single" w:color="010101" w:sz="4" w:space="0"/>
              <w:left w:val="single" w:color="010101" w:sz="4" w:space="0"/>
              <w:bottom w:val="single" w:color="010101" w:sz="4" w:space="0"/>
            </w:tcBorders>
          </w:tcPr>
          <w:p>
            <w:pPr>
              <w:pStyle w:val="12"/>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374" w:hRule="atLeast"/>
        </w:trPr>
        <w:tc>
          <w:tcPr>
            <w:tcW w:w="9632" w:type="dxa"/>
            <w:gridSpan w:val="12"/>
            <w:tcBorders>
              <w:top w:val="single" w:color="010101" w:sz="4" w:space="0"/>
            </w:tcBorders>
          </w:tcPr>
          <w:p>
            <w:pPr>
              <w:pStyle w:val="12"/>
              <w:spacing w:before="5"/>
              <w:rPr>
                <w:rFonts w:ascii="仿宋_GB2312"/>
                <w:sz w:val="24"/>
              </w:rPr>
            </w:pPr>
          </w:p>
          <w:p>
            <w:pPr>
              <w:pStyle w:val="12"/>
              <w:ind w:left="2810" w:right="3162"/>
              <w:jc w:val="center"/>
              <w:rPr>
                <w:sz w:val="24"/>
              </w:rPr>
            </w:pPr>
            <w:r>
              <w:rPr>
                <w:sz w:val="24"/>
              </w:rPr>
              <w:t>被批准为中共预备党员时的优缺点</w:t>
            </w:r>
          </w:p>
          <w:p>
            <w:pPr>
              <w:pStyle w:val="12"/>
              <w:spacing w:line="20" w:lineRule="exact"/>
              <w:ind w:left="2586"/>
              <w:rPr>
                <w:rFonts w:ascii="仿宋_GB2312"/>
                <w:sz w:val="2"/>
              </w:rPr>
            </w:pPr>
            <w:r>
              <w:rPr>
                <w:rFonts w:ascii="仿宋_GB2312"/>
                <w:sz w:val="2"/>
              </w:rPr>
              <w:pict>
                <v:group id="_x0000_s1049" o:spid="_x0000_s1049" o:spt="203" style="height:0.3pt;width:221.65pt;" coordsize="4433,6">
                  <o:lock v:ext="edit"/>
                  <v:line id="_x0000_s1050" o:spid="_x0000_s1050" o:spt="20" style="position:absolute;left:0;top:3;height:0;width:4433;" stroked="t" coordsize="21600,21600">
                    <v:path arrowok="t"/>
                    <v:fill focussize="0,0"/>
                    <v:stroke weight="0.3pt" color="#010101"/>
                    <v:imagedata o:title=""/>
                    <o:lock v:ext="edit"/>
                  </v:line>
                  <w10:wrap type="none"/>
                  <w10:anchorlock/>
                </v:group>
              </w:pict>
            </w: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3"/>
              <w:rPr>
                <w:rFonts w:ascii="仿宋_GB2312"/>
                <w:sz w:val="28"/>
              </w:rPr>
            </w:pPr>
          </w:p>
          <w:p>
            <w:pPr>
              <w:pStyle w:val="12"/>
              <w:tabs>
                <w:tab w:val="left" w:pos="7255"/>
                <w:tab w:val="left" w:pos="7969"/>
                <w:tab w:val="left" w:pos="8683"/>
              </w:tabs>
              <w:spacing w:before="1"/>
              <w:ind w:left="1917"/>
              <w:rPr>
                <w:sz w:val="24"/>
              </w:rPr>
            </w:pPr>
            <w:r>
              <w:rPr>
                <w:spacing w:val="5"/>
                <w:w w:val="105"/>
                <w:sz w:val="24"/>
              </w:rPr>
              <w:t>党支部书记签</w:t>
            </w:r>
            <w:r>
              <w:rPr>
                <w:spacing w:val="7"/>
                <w:w w:val="105"/>
                <w:sz w:val="24"/>
              </w:rPr>
              <w:t>名</w:t>
            </w:r>
            <w:r>
              <w:rPr>
                <w:w w:val="105"/>
                <w:position w:val="1"/>
                <w:sz w:val="24"/>
              </w:rPr>
              <w:t>：</w:t>
            </w:r>
            <w:r>
              <w:rPr>
                <w:w w:val="105"/>
                <w:position w:val="1"/>
                <w:sz w:val="24"/>
              </w:rPr>
              <w:tab/>
            </w:r>
            <w:r>
              <w:rPr>
                <w:w w:val="105"/>
                <w:sz w:val="24"/>
              </w:rPr>
              <w:t>年</w:t>
            </w:r>
            <w:r>
              <w:rPr>
                <w:w w:val="105"/>
                <w:sz w:val="24"/>
              </w:rPr>
              <w:tab/>
            </w:r>
            <w:r>
              <w:rPr>
                <w:w w:val="105"/>
                <w:sz w:val="24"/>
              </w:rPr>
              <w:t>月</w:t>
            </w:r>
            <w:r>
              <w:rPr>
                <w:w w:val="105"/>
                <w:sz w:val="24"/>
              </w:rPr>
              <w:tab/>
            </w:r>
            <w:r>
              <w:rPr>
                <w:w w:val="105"/>
                <w:sz w:val="24"/>
              </w:rPr>
              <w:t>日</w:t>
            </w:r>
          </w:p>
        </w:tc>
      </w:tr>
    </w:tbl>
    <w:p>
      <w:pPr>
        <w:spacing w:after="0"/>
        <w:rPr>
          <w:sz w:val="24"/>
        </w:rPr>
        <w:sectPr>
          <w:footerReference r:id="rId17" w:type="default"/>
          <w:footerReference r:id="rId18" w:type="even"/>
          <w:pgSz w:w="11910" w:h="16840"/>
          <w:pgMar w:top="1120" w:right="620" w:bottom="1260" w:left="620" w:header="0" w:footer="1066" w:gutter="0"/>
          <w:pgNumType w:start="41"/>
          <w:cols w:space="720" w:num="1"/>
        </w:sectPr>
      </w:pPr>
    </w:p>
    <w:tbl>
      <w:tblPr>
        <w:tblStyle w:val="8"/>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722"/>
        <w:gridCol w:w="4859"/>
        <w:gridCol w:w="2137"/>
        <w:gridCol w:w="724"/>
        <w:gridCol w:w="1196"/>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29" w:hRule="atLeast"/>
        </w:trPr>
        <w:tc>
          <w:tcPr>
            <w:tcW w:w="9638" w:type="dxa"/>
            <w:gridSpan w:val="5"/>
            <w:tcBorders>
              <w:bottom w:val="single" w:color="010101" w:sz="4" w:space="0"/>
            </w:tcBorders>
          </w:tcPr>
          <w:p>
            <w:pPr>
              <w:pStyle w:val="12"/>
              <w:spacing w:before="5"/>
              <w:rPr>
                <w:rFonts w:ascii="仿宋_GB2312"/>
                <w:sz w:val="18"/>
              </w:rPr>
            </w:pPr>
          </w:p>
          <w:p>
            <w:pPr>
              <w:pStyle w:val="12"/>
              <w:ind w:left="3546" w:right="3152"/>
              <w:jc w:val="center"/>
              <w:rPr>
                <w:sz w:val="24"/>
              </w:rPr>
            </w:pPr>
            <w:r>
              <w:rPr>
                <w:sz w:val="24"/>
              </w:rPr>
              <w:t>预备党员教育考察情况</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79" w:hRule="atLeast"/>
        </w:trPr>
        <w:tc>
          <w:tcPr>
            <w:tcW w:w="722" w:type="dxa"/>
            <w:tcBorders>
              <w:top w:val="single" w:color="010101" w:sz="4" w:space="0"/>
              <w:bottom w:val="single" w:color="010101" w:sz="4" w:space="0"/>
            </w:tcBorders>
          </w:tcPr>
          <w:p>
            <w:pPr>
              <w:pStyle w:val="12"/>
              <w:rPr>
                <w:rFonts w:ascii="仿宋_GB2312"/>
                <w:sz w:val="24"/>
              </w:rPr>
            </w:pPr>
          </w:p>
          <w:p>
            <w:pPr>
              <w:pStyle w:val="12"/>
              <w:rPr>
                <w:rFonts w:ascii="仿宋_GB2312"/>
                <w:sz w:val="24"/>
              </w:rPr>
            </w:pPr>
          </w:p>
          <w:p>
            <w:pPr>
              <w:pStyle w:val="12"/>
              <w:spacing w:before="191"/>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18"/>
              </w:rPr>
            </w:pPr>
          </w:p>
          <w:p>
            <w:pPr>
              <w:pStyle w:val="12"/>
              <w:spacing w:line="583" w:lineRule="auto"/>
              <w:ind w:left="249" w:right="210"/>
              <w:rPr>
                <w:sz w:val="24"/>
              </w:rPr>
            </w:pPr>
            <w:r>
              <w:rPr>
                <w:sz w:val="24"/>
              </w:rPr>
              <w:t>季度</w:t>
            </w:r>
          </w:p>
        </w:tc>
        <w:tc>
          <w:tcPr>
            <w:tcW w:w="4859"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5"/>
              </w:rPr>
            </w:pPr>
          </w:p>
          <w:p>
            <w:pPr>
              <w:pStyle w:val="12"/>
              <w:ind w:left="1322"/>
              <w:rPr>
                <w:sz w:val="24"/>
              </w:rPr>
            </w:pPr>
            <w:r>
              <w:rPr>
                <w:w w:val="105"/>
                <w:sz w:val="24"/>
              </w:rPr>
              <w:t>入党介绍人签名</w:t>
            </w:r>
            <w:r>
              <w:rPr>
                <w:w w:val="105"/>
                <w:position w:val="1"/>
                <w:sz w:val="24"/>
              </w:rPr>
              <w:t>:</w:t>
            </w:r>
          </w:p>
        </w:tc>
        <w:tc>
          <w:tcPr>
            <w:tcW w:w="2137"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right="228"/>
              <w:jc w:val="right"/>
              <w:rPr>
                <w:sz w:val="24"/>
              </w:rPr>
            </w:pPr>
            <w:r>
              <w:rPr>
                <w:w w:val="100"/>
                <w:sz w:val="24"/>
              </w:rPr>
              <w:t>年</w:t>
            </w:r>
          </w:p>
        </w:tc>
        <w:tc>
          <w:tcPr>
            <w:tcW w:w="724"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18"/>
              <w:jc w:val="center"/>
              <w:rPr>
                <w:sz w:val="24"/>
              </w:rPr>
            </w:pPr>
            <w:r>
              <w:rPr>
                <w:w w:val="100"/>
                <w:sz w:val="24"/>
              </w:rPr>
              <w:t>月</w:t>
            </w:r>
          </w:p>
        </w:tc>
        <w:tc>
          <w:tcPr>
            <w:tcW w:w="1196"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250"/>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81" w:hRule="atLeast"/>
        </w:trPr>
        <w:tc>
          <w:tcPr>
            <w:tcW w:w="722" w:type="dxa"/>
            <w:tcBorders>
              <w:top w:val="single" w:color="010101" w:sz="4" w:space="0"/>
              <w:bottom w:val="single" w:color="010101" w:sz="4" w:space="0"/>
            </w:tcBorders>
          </w:tcPr>
          <w:p>
            <w:pPr>
              <w:pStyle w:val="12"/>
              <w:rPr>
                <w:rFonts w:ascii="仿宋_GB2312"/>
                <w:sz w:val="24"/>
              </w:rPr>
            </w:pPr>
          </w:p>
          <w:p>
            <w:pPr>
              <w:pStyle w:val="12"/>
              <w:rPr>
                <w:rFonts w:ascii="仿宋_GB2312"/>
                <w:sz w:val="24"/>
              </w:rPr>
            </w:pPr>
          </w:p>
          <w:p>
            <w:pPr>
              <w:pStyle w:val="12"/>
              <w:spacing w:before="192"/>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18"/>
              </w:rPr>
            </w:pPr>
          </w:p>
          <w:p>
            <w:pPr>
              <w:pStyle w:val="12"/>
              <w:spacing w:line="583" w:lineRule="auto"/>
              <w:ind w:left="249" w:right="210"/>
              <w:rPr>
                <w:sz w:val="24"/>
              </w:rPr>
            </w:pPr>
            <w:r>
              <w:rPr>
                <w:sz w:val="24"/>
              </w:rPr>
              <w:t>季度</w:t>
            </w:r>
          </w:p>
        </w:tc>
        <w:tc>
          <w:tcPr>
            <w:tcW w:w="4859"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8"/>
              </w:rPr>
            </w:pPr>
          </w:p>
          <w:p>
            <w:pPr>
              <w:pStyle w:val="12"/>
              <w:ind w:left="1322"/>
              <w:rPr>
                <w:sz w:val="24"/>
              </w:rPr>
            </w:pPr>
            <w:r>
              <w:rPr>
                <w:w w:val="105"/>
                <w:sz w:val="24"/>
              </w:rPr>
              <w:t>入党介绍人签名</w:t>
            </w:r>
            <w:r>
              <w:rPr>
                <w:w w:val="105"/>
                <w:position w:val="1"/>
                <w:sz w:val="24"/>
              </w:rPr>
              <w:t>:</w:t>
            </w:r>
          </w:p>
        </w:tc>
        <w:tc>
          <w:tcPr>
            <w:tcW w:w="2137"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right="228"/>
              <w:jc w:val="right"/>
              <w:rPr>
                <w:sz w:val="24"/>
              </w:rPr>
            </w:pPr>
            <w:r>
              <w:rPr>
                <w:w w:val="100"/>
                <w:sz w:val="24"/>
              </w:rPr>
              <w:t>年</w:t>
            </w:r>
          </w:p>
        </w:tc>
        <w:tc>
          <w:tcPr>
            <w:tcW w:w="724"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18"/>
              <w:jc w:val="center"/>
              <w:rPr>
                <w:sz w:val="24"/>
              </w:rPr>
            </w:pPr>
            <w:r>
              <w:rPr>
                <w:w w:val="100"/>
                <w:sz w:val="24"/>
              </w:rPr>
              <w:t>月</w:t>
            </w:r>
          </w:p>
        </w:tc>
        <w:tc>
          <w:tcPr>
            <w:tcW w:w="1196"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250"/>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161" w:hRule="atLeast"/>
        </w:trPr>
        <w:tc>
          <w:tcPr>
            <w:tcW w:w="722" w:type="dxa"/>
            <w:tcBorders>
              <w:top w:val="single" w:color="010101" w:sz="4" w:space="0"/>
            </w:tcBorders>
          </w:tcPr>
          <w:p>
            <w:pPr>
              <w:pStyle w:val="12"/>
              <w:rPr>
                <w:rFonts w:ascii="仿宋_GB2312"/>
                <w:sz w:val="24"/>
              </w:rPr>
            </w:pPr>
          </w:p>
          <w:p>
            <w:pPr>
              <w:pStyle w:val="12"/>
              <w:rPr>
                <w:rFonts w:ascii="仿宋_GB2312"/>
                <w:sz w:val="24"/>
              </w:rPr>
            </w:pPr>
          </w:p>
          <w:p>
            <w:pPr>
              <w:pStyle w:val="12"/>
              <w:spacing w:before="204" w:line="396" w:lineRule="auto"/>
              <w:ind w:left="249" w:right="210"/>
              <w:jc w:val="both"/>
              <w:rPr>
                <w:sz w:val="24"/>
              </w:rPr>
            </w:pPr>
            <w:r>
              <w:rPr>
                <w:sz w:val="24"/>
              </w:rPr>
              <w:t>党支部半年鉴定</w:t>
            </w:r>
          </w:p>
        </w:tc>
        <w:tc>
          <w:tcPr>
            <w:tcW w:w="4859" w:type="dxa"/>
            <w:tcBorders>
              <w:top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0"/>
              </w:rPr>
            </w:pPr>
          </w:p>
          <w:p>
            <w:pPr>
              <w:pStyle w:val="12"/>
              <w:ind w:left="1322"/>
              <w:rPr>
                <w:sz w:val="24"/>
              </w:rPr>
            </w:pPr>
            <w:r>
              <w:rPr>
                <w:w w:val="105"/>
                <w:sz w:val="24"/>
              </w:rPr>
              <w:t>党支部书记签名</w:t>
            </w:r>
            <w:r>
              <w:rPr>
                <w:w w:val="105"/>
                <w:position w:val="1"/>
                <w:sz w:val="24"/>
              </w:rPr>
              <w:t>:</w:t>
            </w:r>
          </w:p>
        </w:tc>
        <w:tc>
          <w:tcPr>
            <w:tcW w:w="2137" w:type="dxa"/>
            <w:tcBorders>
              <w:top w:val="single" w:color="010101" w:sz="4" w:space="0"/>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4"/>
              </w:rPr>
            </w:pPr>
          </w:p>
          <w:p>
            <w:pPr>
              <w:pStyle w:val="12"/>
              <w:ind w:right="228"/>
              <w:jc w:val="right"/>
              <w:rPr>
                <w:sz w:val="24"/>
              </w:rPr>
            </w:pPr>
            <w:r>
              <w:rPr>
                <w:w w:val="100"/>
                <w:sz w:val="24"/>
              </w:rPr>
              <w:t>年</w:t>
            </w:r>
          </w:p>
        </w:tc>
        <w:tc>
          <w:tcPr>
            <w:tcW w:w="724" w:type="dxa"/>
            <w:tcBorders>
              <w:top w:val="single" w:color="010101" w:sz="4" w:space="0"/>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4"/>
              </w:rPr>
            </w:pPr>
          </w:p>
          <w:p>
            <w:pPr>
              <w:pStyle w:val="12"/>
              <w:ind w:left="18"/>
              <w:jc w:val="center"/>
              <w:rPr>
                <w:sz w:val="24"/>
              </w:rPr>
            </w:pPr>
            <w:r>
              <w:rPr>
                <w:w w:val="100"/>
                <w:sz w:val="24"/>
              </w:rPr>
              <w:t>月</w:t>
            </w:r>
          </w:p>
        </w:tc>
        <w:tc>
          <w:tcPr>
            <w:tcW w:w="1196" w:type="dxa"/>
            <w:tcBorders>
              <w:top w:val="single" w:color="010101" w:sz="4" w:space="0"/>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4"/>
              </w:rPr>
            </w:pPr>
          </w:p>
          <w:p>
            <w:pPr>
              <w:pStyle w:val="12"/>
              <w:ind w:left="250"/>
              <w:rPr>
                <w:sz w:val="24"/>
              </w:rPr>
            </w:pPr>
            <w:r>
              <w:rPr>
                <w:w w:val="100"/>
                <w:sz w:val="24"/>
              </w:rPr>
              <w:t>日</w:t>
            </w:r>
          </w:p>
        </w:tc>
      </w:tr>
    </w:tbl>
    <w:p>
      <w:pPr>
        <w:spacing w:after="0"/>
        <w:rPr>
          <w:sz w:val="24"/>
        </w:rPr>
        <w:sectPr>
          <w:pgSz w:w="11910" w:h="16840"/>
          <w:pgMar w:top="1120" w:right="620" w:bottom="1260" w:left="620" w:header="0" w:footer="1066" w:gutter="0"/>
          <w:cols w:space="720" w:num="1"/>
        </w:sectPr>
      </w:pPr>
    </w:p>
    <w:tbl>
      <w:tblPr>
        <w:tblStyle w:val="8"/>
        <w:tblW w:w="0" w:type="auto"/>
        <w:tblInd w:w="53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22"/>
        <w:gridCol w:w="1154"/>
        <w:gridCol w:w="4100"/>
        <w:gridCol w:w="1735"/>
        <w:gridCol w:w="729"/>
        <w:gridCol w:w="1195"/>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79" w:hRule="atLeast"/>
        </w:trPr>
        <w:tc>
          <w:tcPr>
            <w:tcW w:w="722" w:type="dxa"/>
            <w:tcBorders>
              <w:left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spacing w:before="191"/>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18"/>
              </w:rPr>
            </w:pPr>
          </w:p>
          <w:p>
            <w:pPr>
              <w:pStyle w:val="12"/>
              <w:spacing w:line="583" w:lineRule="auto"/>
              <w:ind w:left="249" w:right="210"/>
              <w:rPr>
                <w:sz w:val="24"/>
              </w:rPr>
            </w:pPr>
            <w:r>
              <w:rPr>
                <w:sz w:val="24"/>
              </w:rPr>
              <w:t>季度</w:t>
            </w:r>
          </w:p>
        </w:tc>
        <w:tc>
          <w:tcPr>
            <w:tcW w:w="5254" w:type="dxa"/>
            <w:gridSpan w:val="2"/>
            <w:tcBorders>
              <w:left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5"/>
              </w:rPr>
            </w:pPr>
          </w:p>
          <w:p>
            <w:pPr>
              <w:pStyle w:val="12"/>
              <w:ind w:left="1809"/>
              <w:rPr>
                <w:sz w:val="24"/>
              </w:rPr>
            </w:pPr>
            <w:r>
              <w:rPr>
                <w:w w:val="105"/>
                <w:sz w:val="24"/>
              </w:rPr>
              <w:t>入党介绍人签名</w:t>
            </w:r>
            <w:r>
              <w:rPr>
                <w:w w:val="105"/>
                <w:position w:val="1"/>
                <w:sz w:val="24"/>
              </w:rPr>
              <w:t>:</w:t>
            </w:r>
          </w:p>
        </w:tc>
        <w:tc>
          <w:tcPr>
            <w:tcW w:w="1735"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right="221"/>
              <w:jc w:val="right"/>
              <w:rPr>
                <w:sz w:val="24"/>
              </w:rPr>
            </w:pPr>
            <w:r>
              <w:rPr>
                <w:w w:val="100"/>
                <w:sz w:val="24"/>
              </w:rPr>
              <w:t>年</w:t>
            </w:r>
          </w:p>
        </w:tc>
        <w:tc>
          <w:tcPr>
            <w:tcW w:w="72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27"/>
              <w:jc w:val="center"/>
              <w:rPr>
                <w:sz w:val="24"/>
              </w:rPr>
            </w:pPr>
            <w:r>
              <w:rPr>
                <w:w w:val="100"/>
                <w:sz w:val="24"/>
              </w:rPr>
              <w:t>月</w:t>
            </w:r>
          </w:p>
        </w:tc>
        <w:tc>
          <w:tcPr>
            <w:tcW w:w="1195" w:type="dxa"/>
            <w:tcBorders>
              <w:left w:val="nil"/>
              <w:right w:val="single" w:color="010101" w:sz="8"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252"/>
              <w:rPr>
                <w:sz w:val="24"/>
              </w:rPr>
            </w:pP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80" w:hRule="atLeast"/>
        </w:trPr>
        <w:tc>
          <w:tcPr>
            <w:tcW w:w="722" w:type="dxa"/>
            <w:tcBorders>
              <w:left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spacing w:before="191"/>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18"/>
              </w:rPr>
            </w:pPr>
          </w:p>
          <w:p>
            <w:pPr>
              <w:pStyle w:val="12"/>
              <w:spacing w:line="583" w:lineRule="auto"/>
              <w:ind w:left="249" w:right="210"/>
              <w:rPr>
                <w:sz w:val="24"/>
              </w:rPr>
            </w:pPr>
            <w:r>
              <w:rPr>
                <w:sz w:val="24"/>
              </w:rPr>
              <w:t>季度</w:t>
            </w:r>
          </w:p>
        </w:tc>
        <w:tc>
          <w:tcPr>
            <w:tcW w:w="5254" w:type="dxa"/>
            <w:gridSpan w:val="2"/>
            <w:tcBorders>
              <w:left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8"/>
              </w:rPr>
            </w:pPr>
          </w:p>
          <w:p>
            <w:pPr>
              <w:pStyle w:val="12"/>
              <w:ind w:left="1809"/>
              <w:rPr>
                <w:sz w:val="24"/>
              </w:rPr>
            </w:pPr>
            <w:r>
              <w:rPr>
                <w:w w:val="105"/>
                <w:sz w:val="24"/>
              </w:rPr>
              <w:t>入党介绍人签名</w:t>
            </w:r>
            <w:r>
              <w:rPr>
                <w:w w:val="105"/>
                <w:position w:val="1"/>
                <w:sz w:val="24"/>
              </w:rPr>
              <w:t>:</w:t>
            </w:r>
          </w:p>
        </w:tc>
        <w:tc>
          <w:tcPr>
            <w:tcW w:w="1735"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right="221"/>
              <w:jc w:val="right"/>
              <w:rPr>
                <w:sz w:val="24"/>
              </w:rPr>
            </w:pPr>
            <w:r>
              <w:rPr>
                <w:w w:val="100"/>
                <w:sz w:val="24"/>
              </w:rPr>
              <w:t>年</w:t>
            </w:r>
          </w:p>
        </w:tc>
        <w:tc>
          <w:tcPr>
            <w:tcW w:w="729"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27"/>
              <w:jc w:val="center"/>
              <w:rPr>
                <w:sz w:val="24"/>
              </w:rPr>
            </w:pPr>
            <w:r>
              <w:rPr>
                <w:w w:val="100"/>
                <w:sz w:val="24"/>
              </w:rPr>
              <w:t>月</w:t>
            </w:r>
          </w:p>
        </w:tc>
        <w:tc>
          <w:tcPr>
            <w:tcW w:w="1195" w:type="dxa"/>
            <w:tcBorders>
              <w:left w:val="nil"/>
              <w:right w:val="single" w:color="010101" w:sz="8"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252"/>
              <w:rPr>
                <w:sz w:val="24"/>
              </w:rPr>
            </w:pP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162" w:hRule="atLeast"/>
        </w:trPr>
        <w:tc>
          <w:tcPr>
            <w:tcW w:w="722" w:type="dxa"/>
            <w:tcBorders>
              <w:left w:val="single" w:color="010101" w:sz="8" w:space="0"/>
              <w:bottom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spacing w:before="204" w:line="396" w:lineRule="auto"/>
              <w:ind w:left="249" w:right="210"/>
              <w:jc w:val="both"/>
              <w:rPr>
                <w:sz w:val="24"/>
              </w:rPr>
            </w:pPr>
            <w:r>
              <w:rPr>
                <w:sz w:val="24"/>
              </w:rPr>
              <w:t>党支部全年鉴定</w:t>
            </w:r>
          </w:p>
        </w:tc>
        <w:tc>
          <w:tcPr>
            <w:tcW w:w="1154" w:type="dxa"/>
            <w:tcBorders>
              <w:left w:val="single" w:color="010101" w:sz="8" w:space="0"/>
              <w:bottom w:val="single" w:color="010101" w:sz="8" w:space="0"/>
              <w:right w:val="nil"/>
            </w:tcBorders>
          </w:tcPr>
          <w:p>
            <w:pPr>
              <w:pStyle w:val="12"/>
              <w:rPr>
                <w:rFonts w:ascii="Times New Roman"/>
                <w:sz w:val="24"/>
              </w:rPr>
            </w:pPr>
          </w:p>
        </w:tc>
        <w:tc>
          <w:tcPr>
            <w:tcW w:w="4100" w:type="dxa"/>
            <w:tcBorders>
              <w:left w:val="nil"/>
              <w:bottom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1"/>
              </w:rPr>
            </w:pPr>
          </w:p>
          <w:p>
            <w:pPr>
              <w:pStyle w:val="12"/>
              <w:spacing w:before="1"/>
              <w:ind w:left="665"/>
              <w:rPr>
                <w:sz w:val="24"/>
              </w:rPr>
            </w:pPr>
            <w:r>
              <w:rPr>
                <w:w w:val="105"/>
                <w:sz w:val="24"/>
              </w:rPr>
              <w:t>党支部书记签名</w:t>
            </w:r>
            <w:r>
              <w:rPr>
                <w:w w:val="105"/>
                <w:position w:val="1"/>
                <w:sz w:val="24"/>
              </w:rPr>
              <w:t>:</w:t>
            </w:r>
          </w:p>
        </w:tc>
        <w:tc>
          <w:tcPr>
            <w:tcW w:w="1735" w:type="dxa"/>
            <w:tcBorders>
              <w:left w:val="nil"/>
              <w:bottom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4"/>
              </w:rPr>
            </w:pPr>
          </w:p>
          <w:p>
            <w:pPr>
              <w:pStyle w:val="12"/>
              <w:ind w:right="221"/>
              <w:jc w:val="right"/>
              <w:rPr>
                <w:sz w:val="24"/>
              </w:rPr>
            </w:pPr>
            <w:r>
              <w:rPr>
                <w:w w:val="100"/>
                <w:sz w:val="24"/>
              </w:rPr>
              <w:t>年</w:t>
            </w:r>
          </w:p>
        </w:tc>
        <w:tc>
          <w:tcPr>
            <w:tcW w:w="729" w:type="dxa"/>
            <w:tcBorders>
              <w:left w:val="nil"/>
              <w:bottom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4"/>
              </w:rPr>
            </w:pPr>
          </w:p>
          <w:p>
            <w:pPr>
              <w:pStyle w:val="12"/>
              <w:ind w:left="27"/>
              <w:jc w:val="center"/>
              <w:rPr>
                <w:sz w:val="24"/>
              </w:rPr>
            </w:pPr>
            <w:r>
              <w:rPr>
                <w:w w:val="100"/>
                <w:sz w:val="24"/>
              </w:rPr>
              <w:t>月</w:t>
            </w:r>
          </w:p>
        </w:tc>
        <w:tc>
          <w:tcPr>
            <w:tcW w:w="1195" w:type="dxa"/>
            <w:tcBorders>
              <w:left w:val="nil"/>
              <w:bottom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4"/>
              </w:rPr>
            </w:pPr>
          </w:p>
          <w:p>
            <w:pPr>
              <w:pStyle w:val="12"/>
              <w:ind w:left="252"/>
              <w:rPr>
                <w:sz w:val="24"/>
              </w:rPr>
            </w:pP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29" w:hRule="atLeast"/>
        </w:trPr>
        <w:tc>
          <w:tcPr>
            <w:tcW w:w="1876" w:type="dxa"/>
            <w:gridSpan w:val="2"/>
            <w:tcBorders>
              <w:top w:val="single" w:color="010101" w:sz="8" w:space="0"/>
              <w:left w:val="single" w:color="010101" w:sz="8" w:space="0"/>
              <w:right w:val="single" w:color="010101" w:sz="8" w:space="0"/>
            </w:tcBorders>
          </w:tcPr>
          <w:p>
            <w:pPr>
              <w:pStyle w:val="12"/>
              <w:spacing w:before="3"/>
              <w:rPr>
                <w:rFonts w:ascii="仿宋_GB2312"/>
                <w:sz w:val="20"/>
              </w:rPr>
            </w:pPr>
          </w:p>
          <w:p>
            <w:pPr>
              <w:pStyle w:val="12"/>
              <w:ind w:left="456"/>
              <w:rPr>
                <w:sz w:val="24"/>
              </w:rPr>
            </w:pPr>
            <w:r>
              <w:rPr>
                <w:sz w:val="24"/>
              </w:rPr>
              <w:t>培训时间</w:t>
            </w:r>
          </w:p>
        </w:tc>
        <w:tc>
          <w:tcPr>
            <w:tcW w:w="4100" w:type="dxa"/>
            <w:tcBorders>
              <w:top w:val="single" w:color="010101" w:sz="8" w:space="0"/>
              <w:left w:val="single" w:color="010101" w:sz="8" w:space="0"/>
              <w:right w:val="single" w:color="010101" w:sz="8" w:space="0"/>
            </w:tcBorders>
          </w:tcPr>
          <w:p>
            <w:pPr>
              <w:pStyle w:val="12"/>
              <w:rPr>
                <w:rFonts w:ascii="Times New Roman"/>
                <w:sz w:val="24"/>
              </w:rPr>
            </w:pPr>
          </w:p>
        </w:tc>
        <w:tc>
          <w:tcPr>
            <w:tcW w:w="1735" w:type="dxa"/>
            <w:tcBorders>
              <w:top w:val="single" w:color="010101" w:sz="8" w:space="0"/>
              <w:left w:val="single" w:color="010101" w:sz="8" w:space="0"/>
              <w:right w:val="single" w:color="010101" w:sz="8" w:space="0"/>
            </w:tcBorders>
          </w:tcPr>
          <w:p>
            <w:pPr>
              <w:pStyle w:val="12"/>
              <w:spacing w:before="3"/>
              <w:rPr>
                <w:rFonts w:ascii="仿宋_GB2312"/>
                <w:sz w:val="20"/>
              </w:rPr>
            </w:pPr>
          </w:p>
          <w:p>
            <w:pPr>
              <w:pStyle w:val="12"/>
              <w:ind w:left="387"/>
              <w:rPr>
                <w:sz w:val="24"/>
              </w:rPr>
            </w:pPr>
            <w:r>
              <w:rPr>
                <w:sz w:val="24"/>
              </w:rPr>
              <w:t>考核结果</w:t>
            </w:r>
          </w:p>
        </w:tc>
        <w:tc>
          <w:tcPr>
            <w:tcW w:w="1924" w:type="dxa"/>
            <w:gridSpan w:val="2"/>
            <w:tcBorders>
              <w:top w:val="single" w:color="010101" w:sz="8" w:space="0"/>
              <w:left w:val="single" w:color="010101" w:sz="8" w:space="0"/>
              <w:right w:val="single" w:color="010101" w:sz="8" w:space="0"/>
            </w:tcBorders>
          </w:tcPr>
          <w:p>
            <w:pPr>
              <w:pStyle w:val="12"/>
              <w:rPr>
                <w:rFonts w:ascii="Times New Roman"/>
                <w:sz w:val="24"/>
              </w:rPr>
            </w:pPr>
          </w:p>
        </w:tc>
      </w:tr>
    </w:tbl>
    <w:p>
      <w:pPr>
        <w:spacing w:after="0"/>
        <w:rPr>
          <w:rFonts w:ascii="Times New Roman"/>
          <w:sz w:val="24"/>
        </w:rPr>
        <w:sectPr>
          <w:pgSz w:w="11910" w:h="16840"/>
          <w:pgMar w:top="1120" w:right="620" w:bottom="1300" w:left="620" w:header="0" w:footer="1066" w:gutter="0"/>
          <w:cols w:space="720" w:num="1"/>
        </w:sectPr>
      </w:pPr>
    </w:p>
    <w:tbl>
      <w:tblPr>
        <w:tblStyle w:val="8"/>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094"/>
        <w:gridCol w:w="4578"/>
        <w:gridCol w:w="2045"/>
        <w:gridCol w:w="723"/>
        <w:gridCol w:w="1195"/>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29" w:hRule="atLeast"/>
        </w:trPr>
        <w:tc>
          <w:tcPr>
            <w:tcW w:w="9635" w:type="dxa"/>
            <w:gridSpan w:val="5"/>
            <w:tcBorders>
              <w:bottom w:val="single" w:color="010101" w:sz="4" w:space="0"/>
            </w:tcBorders>
          </w:tcPr>
          <w:p>
            <w:pPr>
              <w:pStyle w:val="12"/>
              <w:rPr>
                <w:rFonts w:ascii="仿宋_GB2312"/>
                <w:sz w:val="23"/>
              </w:rPr>
            </w:pPr>
          </w:p>
          <w:p>
            <w:pPr>
              <w:pStyle w:val="12"/>
              <w:ind w:left="2526" w:right="2509"/>
              <w:jc w:val="center"/>
              <w:rPr>
                <w:sz w:val="24"/>
              </w:rPr>
            </w:pPr>
            <w:r>
              <w:rPr>
                <w:w w:val="105"/>
                <w:sz w:val="24"/>
              </w:rPr>
              <w:t>是否可以按期转正的意见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2"/>
              <w:rPr>
                <w:rFonts w:ascii="仿宋_GB2312"/>
                <w:sz w:val="24"/>
              </w:rPr>
            </w:pPr>
          </w:p>
          <w:p>
            <w:pPr>
              <w:pStyle w:val="12"/>
              <w:spacing w:before="6"/>
              <w:rPr>
                <w:rFonts w:ascii="仿宋_GB2312"/>
                <w:sz w:val="25"/>
              </w:rPr>
            </w:pPr>
          </w:p>
          <w:p>
            <w:pPr>
              <w:pStyle w:val="12"/>
              <w:spacing w:line="290" w:lineRule="auto"/>
              <w:ind w:left="432" w:right="397"/>
              <w:jc w:val="both"/>
              <w:rPr>
                <w:sz w:val="24"/>
              </w:rPr>
            </w:pPr>
            <w:r>
              <w:rPr>
                <w:sz w:val="24"/>
              </w:rPr>
              <w:t>党小组意见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3"/>
              </w:rPr>
            </w:pPr>
          </w:p>
          <w:p>
            <w:pPr>
              <w:pStyle w:val="12"/>
              <w:spacing w:before="1"/>
              <w:ind w:left="1132"/>
              <w:rPr>
                <w:sz w:val="24"/>
              </w:rPr>
            </w:pPr>
            <w:r>
              <w:rPr>
                <w:w w:val="105"/>
                <w:sz w:val="24"/>
              </w:rPr>
              <w:t>党小组组长签名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2"/>
              <w:spacing w:before="10"/>
              <w:rPr>
                <w:rFonts w:ascii="仿宋_GB2312"/>
                <w:sz w:val="22"/>
              </w:rPr>
            </w:pPr>
          </w:p>
          <w:p>
            <w:pPr>
              <w:pStyle w:val="12"/>
              <w:spacing w:line="290" w:lineRule="auto"/>
              <w:ind w:left="432" w:right="397"/>
              <w:jc w:val="both"/>
              <w:rPr>
                <w:sz w:val="24"/>
              </w:rPr>
            </w:pPr>
            <w:r>
              <w:rPr>
                <w:sz w:val="24"/>
              </w:rPr>
              <w:t>党员群众意见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3"/>
              </w:rPr>
            </w:pPr>
          </w:p>
          <w:p>
            <w:pPr>
              <w:pStyle w:val="12"/>
              <w:ind w:left="1132"/>
              <w:rPr>
                <w:sz w:val="24"/>
              </w:rPr>
            </w:pPr>
            <w:r>
              <w:rPr>
                <w:w w:val="105"/>
                <w:sz w:val="24"/>
              </w:rPr>
              <w:t>党支部书记签名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2"/>
              <w:spacing w:before="106" w:line="290" w:lineRule="auto"/>
              <w:ind w:left="432" w:right="397"/>
              <w:jc w:val="both"/>
              <w:rPr>
                <w:sz w:val="24"/>
              </w:rPr>
            </w:pPr>
            <w:r>
              <w:rPr>
                <w:sz w:val="24"/>
              </w:rPr>
              <w:t>入党介绍人意见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3"/>
              </w:rPr>
            </w:pPr>
          </w:p>
          <w:p>
            <w:pPr>
              <w:pStyle w:val="12"/>
              <w:spacing w:before="1"/>
              <w:ind w:left="1132"/>
              <w:rPr>
                <w:sz w:val="24"/>
              </w:rPr>
            </w:pPr>
            <w:r>
              <w:rPr>
                <w:w w:val="105"/>
                <w:sz w:val="24"/>
              </w:rPr>
              <w:t>入党介绍人签名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PrEx>
        <w:trPr>
          <w:trHeight w:val="2824" w:hRule="atLeast"/>
        </w:trPr>
        <w:tc>
          <w:tcPr>
            <w:tcW w:w="1094" w:type="dxa"/>
            <w:tcBorders>
              <w:top w:val="single" w:color="010101" w:sz="4" w:space="0"/>
              <w:bottom w:val="single" w:color="010101" w:sz="4" w:space="0"/>
            </w:tcBorders>
          </w:tcPr>
          <w:p>
            <w:pPr>
              <w:pStyle w:val="12"/>
              <w:spacing w:before="167" w:line="242" w:lineRule="auto"/>
              <w:ind w:left="432" w:right="397"/>
              <w:jc w:val="both"/>
              <w:rPr>
                <w:sz w:val="24"/>
              </w:rPr>
            </w:pPr>
            <w:r>
              <w:rPr>
                <w:sz w:val="24"/>
              </w:rPr>
              <w:t>党支部委员会意见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3"/>
              </w:rPr>
            </w:pPr>
          </w:p>
          <w:p>
            <w:pPr>
              <w:pStyle w:val="12"/>
              <w:ind w:left="1132"/>
              <w:rPr>
                <w:sz w:val="24"/>
              </w:rPr>
            </w:pPr>
            <w:r>
              <w:rPr>
                <w:w w:val="105"/>
                <w:sz w:val="24"/>
              </w:rPr>
              <w:t>党支部书记签名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1908" w:hRule="atLeast"/>
        </w:trPr>
        <w:tc>
          <w:tcPr>
            <w:tcW w:w="1094" w:type="dxa"/>
            <w:tcBorders>
              <w:top w:val="single" w:color="010101" w:sz="4" w:space="0"/>
              <w:bottom w:val="single" w:color="010101" w:sz="4" w:space="0"/>
            </w:tcBorders>
          </w:tcPr>
          <w:p>
            <w:pPr>
              <w:pStyle w:val="12"/>
              <w:spacing w:before="208" w:line="290" w:lineRule="auto"/>
              <w:ind w:left="432" w:right="397"/>
              <w:jc w:val="both"/>
              <w:rPr>
                <w:sz w:val="24"/>
              </w:rPr>
            </w:pPr>
            <w:r>
              <w:rPr>
                <w:sz w:val="24"/>
              </w:rPr>
              <w:t>公示情况</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2"/>
              </w:rPr>
            </w:pPr>
          </w:p>
          <w:p>
            <w:pPr>
              <w:pStyle w:val="12"/>
              <w:ind w:left="1132"/>
              <w:rPr>
                <w:sz w:val="24"/>
              </w:rPr>
            </w:pPr>
            <w:r>
              <w:rPr>
                <w:w w:val="105"/>
                <w:sz w:val="24"/>
              </w:rPr>
              <w:t>党支部书记签名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6"/>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6"/>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6"/>
              </w:rPr>
            </w:pPr>
          </w:p>
          <w:p>
            <w:pPr>
              <w:pStyle w:val="12"/>
              <w:ind w:left="252"/>
              <w:rPr>
                <w:sz w:val="24"/>
              </w:rPr>
            </w:pPr>
            <w:r>
              <w:rPr>
                <w:w w:val="100"/>
                <w:sz w:val="24"/>
              </w:rPr>
              <w:t>日</w:t>
            </w:r>
          </w:p>
        </w:tc>
      </w:tr>
    </w:tbl>
    <w:p>
      <w:pPr>
        <w:spacing w:after="0"/>
        <w:rPr>
          <w:sz w:val="24"/>
        </w:rPr>
        <w:sectPr>
          <w:pgSz w:w="11910" w:h="16840"/>
          <w:pgMar w:top="1420" w:right="620" w:bottom="1160" w:left="620" w:header="0" w:footer="1066" w:gutter="0"/>
          <w:cols w:space="720" w:num="1"/>
        </w:sectPr>
      </w:pPr>
    </w:p>
    <w:tbl>
      <w:tblPr>
        <w:tblStyle w:val="8"/>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722"/>
        <w:gridCol w:w="4859"/>
        <w:gridCol w:w="2137"/>
        <w:gridCol w:w="724"/>
        <w:gridCol w:w="1196"/>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30" w:hRule="atLeast"/>
        </w:trPr>
        <w:tc>
          <w:tcPr>
            <w:tcW w:w="9638" w:type="dxa"/>
            <w:gridSpan w:val="5"/>
            <w:tcBorders>
              <w:bottom w:val="single" w:color="010101" w:sz="4" w:space="0"/>
            </w:tcBorders>
          </w:tcPr>
          <w:p>
            <w:pPr>
              <w:pStyle w:val="12"/>
              <w:spacing w:before="5"/>
              <w:rPr>
                <w:rFonts w:ascii="仿宋_GB2312"/>
                <w:sz w:val="18"/>
              </w:rPr>
            </w:pPr>
          </w:p>
          <w:p>
            <w:pPr>
              <w:pStyle w:val="12"/>
              <w:ind w:left="3546" w:right="3152"/>
              <w:jc w:val="center"/>
              <w:rPr>
                <w:sz w:val="24"/>
              </w:rPr>
            </w:pPr>
            <w:r>
              <w:rPr>
                <w:sz w:val="24"/>
              </w:rPr>
              <w:t>延长预备期的教育考察情况</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79" w:hRule="atLeast"/>
        </w:trPr>
        <w:tc>
          <w:tcPr>
            <w:tcW w:w="722" w:type="dxa"/>
            <w:tcBorders>
              <w:top w:val="single" w:color="010101" w:sz="4" w:space="0"/>
              <w:bottom w:val="single" w:color="010101" w:sz="4" w:space="0"/>
            </w:tcBorders>
          </w:tcPr>
          <w:p>
            <w:pPr>
              <w:pStyle w:val="12"/>
              <w:rPr>
                <w:rFonts w:ascii="仿宋_GB2312"/>
                <w:sz w:val="24"/>
              </w:rPr>
            </w:pPr>
          </w:p>
          <w:p>
            <w:pPr>
              <w:pStyle w:val="12"/>
              <w:rPr>
                <w:rFonts w:ascii="仿宋_GB2312"/>
                <w:sz w:val="24"/>
              </w:rPr>
            </w:pPr>
          </w:p>
          <w:p>
            <w:pPr>
              <w:pStyle w:val="12"/>
              <w:spacing w:before="191"/>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18"/>
              </w:rPr>
            </w:pPr>
          </w:p>
          <w:p>
            <w:pPr>
              <w:pStyle w:val="12"/>
              <w:spacing w:line="583" w:lineRule="auto"/>
              <w:ind w:left="249" w:right="210"/>
              <w:rPr>
                <w:sz w:val="24"/>
              </w:rPr>
            </w:pPr>
            <w:r>
              <w:rPr>
                <w:sz w:val="24"/>
              </w:rPr>
              <w:t>季度</w:t>
            </w:r>
          </w:p>
        </w:tc>
        <w:tc>
          <w:tcPr>
            <w:tcW w:w="4859"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5"/>
              </w:rPr>
            </w:pPr>
          </w:p>
          <w:p>
            <w:pPr>
              <w:pStyle w:val="12"/>
              <w:ind w:left="1322"/>
              <w:rPr>
                <w:sz w:val="24"/>
              </w:rPr>
            </w:pPr>
            <w:r>
              <w:rPr>
                <w:w w:val="105"/>
                <w:sz w:val="24"/>
              </w:rPr>
              <w:t>入党介绍人签名</w:t>
            </w:r>
            <w:r>
              <w:rPr>
                <w:w w:val="105"/>
                <w:position w:val="1"/>
                <w:sz w:val="24"/>
              </w:rPr>
              <w:t>:</w:t>
            </w:r>
          </w:p>
        </w:tc>
        <w:tc>
          <w:tcPr>
            <w:tcW w:w="2137"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right="228"/>
              <w:jc w:val="right"/>
              <w:rPr>
                <w:sz w:val="24"/>
              </w:rPr>
            </w:pPr>
            <w:r>
              <w:rPr>
                <w:w w:val="100"/>
                <w:sz w:val="24"/>
              </w:rPr>
              <w:t>年</w:t>
            </w:r>
          </w:p>
        </w:tc>
        <w:tc>
          <w:tcPr>
            <w:tcW w:w="724"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18"/>
              <w:jc w:val="center"/>
              <w:rPr>
                <w:sz w:val="24"/>
              </w:rPr>
            </w:pPr>
            <w:r>
              <w:rPr>
                <w:w w:val="100"/>
                <w:sz w:val="24"/>
              </w:rPr>
              <w:t>月</w:t>
            </w:r>
          </w:p>
        </w:tc>
        <w:tc>
          <w:tcPr>
            <w:tcW w:w="1196"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250"/>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80" w:hRule="atLeast"/>
        </w:trPr>
        <w:tc>
          <w:tcPr>
            <w:tcW w:w="722" w:type="dxa"/>
            <w:tcBorders>
              <w:top w:val="single" w:color="010101" w:sz="4" w:space="0"/>
              <w:bottom w:val="single" w:color="010101" w:sz="4" w:space="0"/>
            </w:tcBorders>
          </w:tcPr>
          <w:p>
            <w:pPr>
              <w:pStyle w:val="12"/>
              <w:rPr>
                <w:rFonts w:ascii="仿宋_GB2312"/>
                <w:sz w:val="24"/>
              </w:rPr>
            </w:pPr>
          </w:p>
          <w:p>
            <w:pPr>
              <w:pStyle w:val="12"/>
              <w:rPr>
                <w:rFonts w:ascii="仿宋_GB2312"/>
                <w:sz w:val="24"/>
              </w:rPr>
            </w:pPr>
          </w:p>
          <w:p>
            <w:pPr>
              <w:pStyle w:val="12"/>
              <w:spacing w:before="191"/>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18"/>
              </w:rPr>
            </w:pPr>
          </w:p>
          <w:p>
            <w:pPr>
              <w:pStyle w:val="12"/>
              <w:spacing w:line="583" w:lineRule="auto"/>
              <w:ind w:left="249" w:right="210"/>
              <w:rPr>
                <w:sz w:val="24"/>
              </w:rPr>
            </w:pPr>
            <w:r>
              <w:rPr>
                <w:sz w:val="24"/>
              </w:rPr>
              <w:t>季度</w:t>
            </w:r>
          </w:p>
        </w:tc>
        <w:tc>
          <w:tcPr>
            <w:tcW w:w="4859"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8"/>
              </w:rPr>
            </w:pPr>
          </w:p>
          <w:p>
            <w:pPr>
              <w:pStyle w:val="12"/>
              <w:ind w:left="1322"/>
              <w:rPr>
                <w:sz w:val="24"/>
              </w:rPr>
            </w:pPr>
            <w:r>
              <w:rPr>
                <w:w w:val="105"/>
                <w:sz w:val="24"/>
              </w:rPr>
              <w:t>入党介绍人签名</w:t>
            </w:r>
            <w:r>
              <w:rPr>
                <w:w w:val="105"/>
                <w:position w:val="1"/>
                <w:sz w:val="24"/>
              </w:rPr>
              <w:t>:</w:t>
            </w:r>
          </w:p>
        </w:tc>
        <w:tc>
          <w:tcPr>
            <w:tcW w:w="2137"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right="228"/>
              <w:jc w:val="right"/>
              <w:rPr>
                <w:sz w:val="24"/>
              </w:rPr>
            </w:pPr>
            <w:r>
              <w:rPr>
                <w:w w:val="100"/>
                <w:sz w:val="24"/>
              </w:rPr>
              <w:t>年</w:t>
            </w:r>
          </w:p>
        </w:tc>
        <w:tc>
          <w:tcPr>
            <w:tcW w:w="724"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18"/>
              <w:jc w:val="center"/>
              <w:rPr>
                <w:sz w:val="24"/>
              </w:rPr>
            </w:pPr>
            <w:r>
              <w:rPr>
                <w:w w:val="100"/>
                <w:sz w:val="24"/>
              </w:rPr>
              <w:t>月</w:t>
            </w:r>
          </w:p>
        </w:tc>
        <w:tc>
          <w:tcPr>
            <w:tcW w:w="1196"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250"/>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163" w:hRule="atLeast"/>
        </w:trPr>
        <w:tc>
          <w:tcPr>
            <w:tcW w:w="722" w:type="dxa"/>
            <w:tcBorders>
              <w:top w:val="single" w:color="010101" w:sz="4" w:space="0"/>
            </w:tcBorders>
          </w:tcPr>
          <w:p>
            <w:pPr>
              <w:pStyle w:val="12"/>
              <w:rPr>
                <w:rFonts w:ascii="仿宋_GB2312"/>
                <w:sz w:val="24"/>
              </w:rPr>
            </w:pPr>
          </w:p>
          <w:p>
            <w:pPr>
              <w:pStyle w:val="12"/>
              <w:rPr>
                <w:rFonts w:ascii="仿宋_GB2312"/>
                <w:sz w:val="24"/>
              </w:rPr>
            </w:pPr>
          </w:p>
          <w:p>
            <w:pPr>
              <w:pStyle w:val="12"/>
              <w:spacing w:before="204" w:line="396" w:lineRule="auto"/>
              <w:ind w:left="249" w:right="210"/>
              <w:jc w:val="both"/>
              <w:rPr>
                <w:sz w:val="24"/>
              </w:rPr>
            </w:pPr>
            <w:r>
              <w:rPr>
                <w:sz w:val="24"/>
              </w:rPr>
              <w:t>党支部半年鉴定</w:t>
            </w:r>
          </w:p>
        </w:tc>
        <w:tc>
          <w:tcPr>
            <w:tcW w:w="4859" w:type="dxa"/>
            <w:tcBorders>
              <w:top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1"/>
              </w:rPr>
            </w:pPr>
          </w:p>
          <w:p>
            <w:pPr>
              <w:pStyle w:val="12"/>
              <w:spacing w:before="1"/>
              <w:ind w:left="1322"/>
              <w:rPr>
                <w:sz w:val="24"/>
              </w:rPr>
            </w:pPr>
            <w:r>
              <w:rPr>
                <w:w w:val="105"/>
                <w:sz w:val="24"/>
              </w:rPr>
              <w:t>党支部书记签名</w:t>
            </w:r>
            <w:r>
              <w:rPr>
                <w:w w:val="105"/>
                <w:position w:val="1"/>
                <w:sz w:val="24"/>
              </w:rPr>
              <w:t>:</w:t>
            </w:r>
          </w:p>
        </w:tc>
        <w:tc>
          <w:tcPr>
            <w:tcW w:w="2137" w:type="dxa"/>
            <w:tcBorders>
              <w:top w:val="single" w:color="010101" w:sz="4" w:space="0"/>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4"/>
              </w:rPr>
            </w:pPr>
          </w:p>
          <w:p>
            <w:pPr>
              <w:pStyle w:val="12"/>
              <w:ind w:right="228"/>
              <w:jc w:val="right"/>
              <w:rPr>
                <w:sz w:val="24"/>
              </w:rPr>
            </w:pPr>
            <w:r>
              <w:rPr>
                <w:w w:val="100"/>
                <w:sz w:val="24"/>
              </w:rPr>
              <w:t>年</w:t>
            </w:r>
          </w:p>
        </w:tc>
        <w:tc>
          <w:tcPr>
            <w:tcW w:w="724" w:type="dxa"/>
            <w:tcBorders>
              <w:top w:val="single" w:color="010101" w:sz="4" w:space="0"/>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4"/>
              </w:rPr>
            </w:pPr>
          </w:p>
          <w:p>
            <w:pPr>
              <w:pStyle w:val="12"/>
              <w:ind w:left="18"/>
              <w:jc w:val="center"/>
              <w:rPr>
                <w:sz w:val="24"/>
              </w:rPr>
            </w:pPr>
            <w:r>
              <w:rPr>
                <w:w w:val="100"/>
                <w:sz w:val="24"/>
              </w:rPr>
              <w:t>月</w:t>
            </w:r>
          </w:p>
        </w:tc>
        <w:tc>
          <w:tcPr>
            <w:tcW w:w="1196" w:type="dxa"/>
            <w:tcBorders>
              <w:top w:val="single" w:color="010101" w:sz="4" w:space="0"/>
              <w:lef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24"/>
              </w:rPr>
            </w:pPr>
          </w:p>
          <w:p>
            <w:pPr>
              <w:pStyle w:val="12"/>
              <w:ind w:left="250"/>
              <w:rPr>
                <w:sz w:val="24"/>
              </w:rPr>
            </w:pPr>
            <w:r>
              <w:rPr>
                <w:w w:val="100"/>
                <w:sz w:val="24"/>
              </w:rPr>
              <w:t>日</w:t>
            </w:r>
          </w:p>
        </w:tc>
      </w:tr>
    </w:tbl>
    <w:p>
      <w:pPr>
        <w:spacing w:after="0"/>
        <w:rPr>
          <w:sz w:val="24"/>
        </w:rPr>
        <w:sectPr>
          <w:footerReference r:id="rId19" w:type="default"/>
          <w:footerReference r:id="rId20" w:type="even"/>
          <w:pgSz w:w="11910" w:h="16840"/>
          <w:pgMar w:top="1400" w:right="620" w:bottom="1100" w:left="620" w:header="0" w:footer="906" w:gutter="0"/>
          <w:pgNumType w:start="45"/>
          <w:cols w:space="720" w:num="1"/>
        </w:sectPr>
      </w:pPr>
    </w:p>
    <w:tbl>
      <w:tblPr>
        <w:tblStyle w:val="8"/>
        <w:tblW w:w="0" w:type="auto"/>
        <w:tblInd w:w="53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22"/>
        <w:gridCol w:w="4859"/>
        <w:gridCol w:w="2137"/>
        <w:gridCol w:w="724"/>
        <w:gridCol w:w="1196"/>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80" w:hRule="atLeast"/>
        </w:trPr>
        <w:tc>
          <w:tcPr>
            <w:tcW w:w="722" w:type="dxa"/>
            <w:tcBorders>
              <w:left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spacing w:before="192"/>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18"/>
              </w:rPr>
            </w:pPr>
          </w:p>
          <w:p>
            <w:pPr>
              <w:pStyle w:val="12"/>
              <w:spacing w:line="583" w:lineRule="auto"/>
              <w:ind w:left="249" w:right="210"/>
              <w:rPr>
                <w:sz w:val="24"/>
              </w:rPr>
            </w:pPr>
            <w:r>
              <w:rPr>
                <w:sz w:val="24"/>
              </w:rPr>
              <w:t>季度</w:t>
            </w:r>
          </w:p>
        </w:tc>
        <w:tc>
          <w:tcPr>
            <w:tcW w:w="4859" w:type="dxa"/>
            <w:tcBorders>
              <w:left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5"/>
              </w:rPr>
            </w:pPr>
          </w:p>
          <w:p>
            <w:pPr>
              <w:pStyle w:val="12"/>
              <w:ind w:left="1322"/>
              <w:rPr>
                <w:sz w:val="24"/>
              </w:rPr>
            </w:pPr>
            <w:r>
              <w:rPr>
                <w:w w:val="105"/>
                <w:sz w:val="24"/>
              </w:rPr>
              <w:t>入党介绍人签名</w:t>
            </w:r>
            <w:r>
              <w:rPr>
                <w:w w:val="105"/>
                <w:position w:val="1"/>
                <w:sz w:val="24"/>
              </w:rPr>
              <w:t>:</w:t>
            </w:r>
          </w:p>
        </w:tc>
        <w:tc>
          <w:tcPr>
            <w:tcW w:w="2137"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right="228"/>
              <w:jc w:val="right"/>
              <w:rPr>
                <w:sz w:val="24"/>
              </w:rPr>
            </w:pPr>
            <w:r>
              <w:rPr>
                <w:w w:val="100"/>
                <w:sz w:val="24"/>
              </w:rPr>
              <w:t>年</w:t>
            </w:r>
          </w:p>
        </w:tc>
        <w:tc>
          <w:tcPr>
            <w:tcW w:w="724"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18"/>
              <w:jc w:val="center"/>
              <w:rPr>
                <w:sz w:val="24"/>
              </w:rPr>
            </w:pPr>
            <w:r>
              <w:rPr>
                <w:w w:val="100"/>
                <w:sz w:val="24"/>
              </w:rPr>
              <w:t>月</w:t>
            </w:r>
          </w:p>
        </w:tc>
        <w:tc>
          <w:tcPr>
            <w:tcW w:w="1196" w:type="dxa"/>
            <w:tcBorders>
              <w:left w:val="nil"/>
              <w:right w:val="single" w:color="010101" w:sz="8"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2"/>
              <w:rPr>
                <w:rFonts w:ascii="仿宋_GB2312"/>
                <w:sz w:val="28"/>
              </w:rPr>
            </w:pPr>
          </w:p>
          <w:p>
            <w:pPr>
              <w:pStyle w:val="12"/>
              <w:ind w:left="250"/>
              <w:rPr>
                <w:sz w:val="24"/>
              </w:rPr>
            </w:pP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80" w:hRule="atLeast"/>
        </w:trPr>
        <w:tc>
          <w:tcPr>
            <w:tcW w:w="722" w:type="dxa"/>
            <w:tcBorders>
              <w:left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spacing w:before="191"/>
              <w:ind w:left="249"/>
              <w:rPr>
                <w:sz w:val="24"/>
              </w:rPr>
            </w:pPr>
            <w:r>
              <w:rPr>
                <w:w w:val="100"/>
                <w:sz w:val="24"/>
              </w:rPr>
              <w:t>年</w:t>
            </w: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8"/>
              <w:rPr>
                <w:rFonts w:ascii="仿宋_GB2312"/>
                <w:sz w:val="18"/>
              </w:rPr>
            </w:pPr>
          </w:p>
          <w:p>
            <w:pPr>
              <w:pStyle w:val="12"/>
              <w:spacing w:line="583" w:lineRule="auto"/>
              <w:ind w:left="249" w:right="210"/>
              <w:rPr>
                <w:sz w:val="24"/>
              </w:rPr>
            </w:pPr>
            <w:r>
              <w:rPr>
                <w:sz w:val="24"/>
              </w:rPr>
              <w:t>季度</w:t>
            </w:r>
          </w:p>
        </w:tc>
        <w:tc>
          <w:tcPr>
            <w:tcW w:w="4859" w:type="dxa"/>
            <w:tcBorders>
              <w:left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8"/>
              </w:rPr>
            </w:pPr>
          </w:p>
          <w:p>
            <w:pPr>
              <w:pStyle w:val="12"/>
              <w:ind w:left="1322"/>
              <w:rPr>
                <w:sz w:val="24"/>
              </w:rPr>
            </w:pPr>
            <w:r>
              <w:rPr>
                <w:w w:val="105"/>
                <w:sz w:val="24"/>
              </w:rPr>
              <w:t>入党介绍人签名</w:t>
            </w:r>
            <w:r>
              <w:rPr>
                <w:w w:val="105"/>
                <w:position w:val="1"/>
                <w:sz w:val="24"/>
              </w:rPr>
              <w:t>:</w:t>
            </w:r>
          </w:p>
        </w:tc>
        <w:tc>
          <w:tcPr>
            <w:tcW w:w="2137"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right="228"/>
              <w:jc w:val="right"/>
              <w:rPr>
                <w:sz w:val="24"/>
              </w:rPr>
            </w:pPr>
            <w:r>
              <w:rPr>
                <w:w w:val="100"/>
                <w:sz w:val="24"/>
              </w:rPr>
              <w:t>年</w:t>
            </w:r>
          </w:p>
        </w:tc>
        <w:tc>
          <w:tcPr>
            <w:tcW w:w="724" w:type="dxa"/>
            <w:tcBorders>
              <w:left w:val="nil"/>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18"/>
              <w:jc w:val="center"/>
              <w:rPr>
                <w:sz w:val="24"/>
              </w:rPr>
            </w:pPr>
            <w:r>
              <w:rPr>
                <w:w w:val="100"/>
                <w:sz w:val="24"/>
              </w:rPr>
              <w:t>月</w:t>
            </w:r>
          </w:p>
        </w:tc>
        <w:tc>
          <w:tcPr>
            <w:tcW w:w="1196" w:type="dxa"/>
            <w:tcBorders>
              <w:left w:val="nil"/>
              <w:right w:val="single" w:color="010101" w:sz="8"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1"/>
              <w:rPr>
                <w:rFonts w:ascii="仿宋_GB2312"/>
                <w:sz w:val="28"/>
              </w:rPr>
            </w:pPr>
          </w:p>
          <w:p>
            <w:pPr>
              <w:pStyle w:val="12"/>
              <w:ind w:left="250"/>
              <w:rPr>
                <w:sz w:val="24"/>
              </w:rPr>
            </w:pP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108" w:hRule="atLeast"/>
        </w:trPr>
        <w:tc>
          <w:tcPr>
            <w:tcW w:w="722" w:type="dxa"/>
            <w:tcBorders>
              <w:left w:val="single" w:color="010101" w:sz="8" w:space="0"/>
              <w:bottom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spacing w:before="204" w:line="396" w:lineRule="auto"/>
              <w:ind w:left="249" w:right="210"/>
              <w:jc w:val="both"/>
              <w:rPr>
                <w:sz w:val="24"/>
              </w:rPr>
            </w:pPr>
            <w:r>
              <w:rPr>
                <w:sz w:val="24"/>
              </w:rPr>
              <w:t>党支部全年鉴定</w:t>
            </w:r>
          </w:p>
        </w:tc>
        <w:tc>
          <w:tcPr>
            <w:tcW w:w="4859" w:type="dxa"/>
            <w:tcBorders>
              <w:left w:val="single" w:color="010101" w:sz="8" w:space="0"/>
              <w:bottom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1"/>
              <w:rPr>
                <w:rFonts w:ascii="仿宋_GB2312"/>
                <w:sz w:val="22"/>
              </w:rPr>
            </w:pPr>
          </w:p>
          <w:p>
            <w:pPr>
              <w:pStyle w:val="12"/>
              <w:ind w:left="1322"/>
              <w:rPr>
                <w:sz w:val="24"/>
              </w:rPr>
            </w:pPr>
            <w:r>
              <w:rPr>
                <w:w w:val="105"/>
                <w:sz w:val="24"/>
              </w:rPr>
              <w:t>党支部书记签名</w:t>
            </w:r>
            <w:r>
              <w:rPr>
                <w:w w:val="105"/>
                <w:position w:val="1"/>
                <w:sz w:val="24"/>
              </w:rPr>
              <w:t>:</w:t>
            </w:r>
          </w:p>
        </w:tc>
        <w:tc>
          <w:tcPr>
            <w:tcW w:w="2137" w:type="dxa"/>
            <w:tcBorders>
              <w:left w:val="nil"/>
              <w:bottom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5"/>
              </w:rPr>
            </w:pPr>
          </w:p>
          <w:p>
            <w:pPr>
              <w:pStyle w:val="12"/>
              <w:ind w:right="228"/>
              <w:jc w:val="right"/>
              <w:rPr>
                <w:sz w:val="24"/>
              </w:rPr>
            </w:pPr>
            <w:r>
              <w:rPr>
                <w:w w:val="100"/>
                <w:sz w:val="24"/>
              </w:rPr>
              <w:t>年</w:t>
            </w:r>
          </w:p>
        </w:tc>
        <w:tc>
          <w:tcPr>
            <w:tcW w:w="724" w:type="dxa"/>
            <w:tcBorders>
              <w:left w:val="nil"/>
              <w:bottom w:val="single" w:color="010101" w:sz="8"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5"/>
              </w:rPr>
            </w:pPr>
          </w:p>
          <w:p>
            <w:pPr>
              <w:pStyle w:val="12"/>
              <w:ind w:left="18"/>
              <w:jc w:val="center"/>
              <w:rPr>
                <w:sz w:val="24"/>
              </w:rPr>
            </w:pPr>
            <w:r>
              <w:rPr>
                <w:w w:val="100"/>
                <w:sz w:val="24"/>
              </w:rPr>
              <w:t>月</w:t>
            </w:r>
          </w:p>
        </w:tc>
        <w:tc>
          <w:tcPr>
            <w:tcW w:w="1196" w:type="dxa"/>
            <w:tcBorders>
              <w:left w:val="nil"/>
              <w:bottom w:val="single" w:color="010101" w:sz="8" w:space="0"/>
              <w:right w:val="single" w:color="010101" w:sz="8"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9"/>
              <w:rPr>
                <w:rFonts w:ascii="仿宋_GB2312"/>
                <w:sz w:val="25"/>
              </w:rPr>
            </w:pPr>
          </w:p>
          <w:p>
            <w:pPr>
              <w:pStyle w:val="12"/>
              <w:ind w:left="250"/>
              <w:rPr>
                <w:sz w:val="24"/>
              </w:rPr>
            </w:pPr>
            <w:r>
              <w:rPr>
                <w:w w:val="100"/>
                <w:sz w:val="24"/>
              </w:rPr>
              <w:t>日</w:t>
            </w:r>
          </w:p>
        </w:tc>
      </w:tr>
    </w:tbl>
    <w:p>
      <w:pPr>
        <w:rPr>
          <w:sz w:val="2"/>
          <w:szCs w:val="2"/>
        </w:rPr>
      </w:pPr>
      <w:r>
        <w:pict>
          <v:shape id="_x0000_s1051" o:spid="_x0000_s1051" o:spt="202" type="#_x0000_t202" style="position:absolute;left:0pt;margin-left:278.55pt;margin-top:790.6pt;height:13.3pt;width:39pt;mso-position-horizontal-relative:page;mso-position-vertical-relative:page;z-index:-251636736;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6 </w:t>
                  </w:r>
                  <w:r>
                    <w:rPr>
                      <w:rFonts w:ascii="宋体" w:hAnsi="宋体"/>
                      <w:sz w:val="24"/>
                    </w:rPr>
                    <w:t>—</w:t>
                  </w:r>
                </w:p>
              </w:txbxContent>
            </v:textbox>
          </v:shape>
        </w:pict>
      </w:r>
      <w:r>
        <w:pict>
          <v:rect id="_x0000_s1052" o:spid="_x0000_s1052" o:spt="1" style="position:absolute;left:0pt;margin-left:268.65pt;margin-top:785.15pt;height:22.15pt;width:84.45pt;mso-position-horizontal-relative:page;mso-position-vertical-relative:page;z-index:251735040;mso-width-relative:page;mso-height-relative:page;" fillcolor="#FFFFFF" filled="t" stroked="f" coordsize="21600,21600">
            <v:path/>
            <v:fill on="t" focussize="0,0"/>
            <v:stroke on="f"/>
            <v:imagedata o:title=""/>
            <o:lock v:ext="edit"/>
          </v:rect>
        </w:pict>
      </w:r>
    </w:p>
    <w:p>
      <w:pPr>
        <w:spacing w:after="0"/>
        <w:rPr>
          <w:sz w:val="2"/>
          <w:szCs w:val="2"/>
        </w:rPr>
        <w:sectPr>
          <w:pgSz w:w="11910" w:h="16840"/>
          <w:pgMar w:top="1260" w:right="620" w:bottom="1100" w:left="620" w:header="0" w:footer="906" w:gutter="0"/>
          <w:cols w:space="720" w:num="1"/>
        </w:sectPr>
      </w:pPr>
    </w:p>
    <w:tbl>
      <w:tblPr>
        <w:tblStyle w:val="8"/>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094"/>
        <w:gridCol w:w="4578"/>
        <w:gridCol w:w="2045"/>
        <w:gridCol w:w="723"/>
        <w:gridCol w:w="1195"/>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PrEx>
        <w:trPr>
          <w:trHeight w:val="830" w:hRule="atLeast"/>
        </w:trPr>
        <w:tc>
          <w:tcPr>
            <w:tcW w:w="9635" w:type="dxa"/>
            <w:gridSpan w:val="5"/>
            <w:tcBorders>
              <w:bottom w:val="single" w:color="010101" w:sz="4" w:space="0"/>
            </w:tcBorders>
          </w:tcPr>
          <w:p>
            <w:pPr>
              <w:pStyle w:val="12"/>
              <w:rPr>
                <w:rFonts w:ascii="仿宋_GB2312"/>
                <w:sz w:val="23"/>
              </w:rPr>
            </w:pPr>
          </w:p>
          <w:p>
            <w:pPr>
              <w:pStyle w:val="12"/>
              <w:ind w:left="2529" w:right="2509"/>
              <w:jc w:val="center"/>
              <w:rPr>
                <w:sz w:val="24"/>
              </w:rPr>
            </w:pPr>
            <w:r>
              <w:rPr>
                <w:w w:val="105"/>
                <w:sz w:val="24"/>
              </w:rPr>
              <w:t>延长预备期党员是否可以按期转正的意见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2"/>
              <w:rPr>
                <w:rFonts w:ascii="仿宋_GB2312"/>
                <w:sz w:val="24"/>
              </w:rPr>
            </w:pPr>
          </w:p>
          <w:p>
            <w:pPr>
              <w:pStyle w:val="12"/>
              <w:spacing w:before="6"/>
              <w:rPr>
                <w:rFonts w:ascii="仿宋_GB2312"/>
                <w:sz w:val="25"/>
              </w:rPr>
            </w:pPr>
          </w:p>
          <w:p>
            <w:pPr>
              <w:pStyle w:val="12"/>
              <w:spacing w:line="290" w:lineRule="auto"/>
              <w:ind w:left="432" w:right="397"/>
              <w:jc w:val="both"/>
              <w:rPr>
                <w:sz w:val="24"/>
              </w:rPr>
            </w:pPr>
            <w:r>
              <w:rPr>
                <w:sz w:val="24"/>
              </w:rPr>
              <w:t>党小组意见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3"/>
              </w:rPr>
            </w:pPr>
          </w:p>
          <w:p>
            <w:pPr>
              <w:pStyle w:val="12"/>
              <w:ind w:left="1132"/>
              <w:rPr>
                <w:sz w:val="24"/>
              </w:rPr>
            </w:pPr>
            <w:r>
              <w:rPr>
                <w:w w:val="105"/>
                <w:sz w:val="24"/>
              </w:rPr>
              <w:t>党小组组长签名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7"/>
              </w:rPr>
            </w:pPr>
          </w:p>
          <w:p>
            <w:pPr>
              <w:pStyle w:val="12"/>
              <w:spacing w:before="1"/>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7"/>
              </w:rPr>
            </w:pPr>
          </w:p>
          <w:p>
            <w:pPr>
              <w:pStyle w:val="12"/>
              <w:spacing w:before="1"/>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7"/>
              </w:rPr>
            </w:pPr>
          </w:p>
          <w:p>
            <w:pPr>
              <w:pStyle w:val="12"/>
              <w:spacing w:before="1"/>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2"/>
              <w:spacing w:before="10"/>
              <w:rPr>
                <w:rFonts w:ascii="仿宋_GB2312"/>
                <w:sz w:val="22"/>
              </w:rPr>
            </w:pPr>
          </w:p>
          <w:p>
            <w:pPr>
              <w:pStyle w:val="12"/>
              <w:spacing w:line="290" w:lineRule="auto"/>
              <w:ind w:left="432" w:right="397"/>
              <w:jc w:val="both"/>
              <w:rPr>
                <w:sz w:val="24"/>
              </w:rPr>
            </w:pPr>
            <w:r>
              <w:rPr>
                <w:sz w:val="24"/>
              </w:rPr>
              <w:t>党员群众意见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3"/>
              </w:rPr>
            </w:pPr>
          </w:p>
          <w:p>
            <w:pPr>
              <w:pStyle w:val="12"/>
              <w:ind w:left="1132"/>
              <w:rPr>
                <w:sz w:val="24"/>
              </w:rPr>
            </w:pPr>
            <w:r>
              <w:rPr>
                <w:w w:val="105"/>
                <w:sz w:val="24"/>
              </w:rPr>
              <w:t>党支部书记签名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2"/>
              <w:spacing w:before="105" w:line="290" w:lineRule="auto"/>
              <w:ind w:left="432" w:right="397"/>
              <w:jc w:val="both"/>
              <w:rPr>
                <w:sz w:val="24"/>
              </w:rPr>
            </w:pPr>
            <w:r>
              <w:rPr>
                <w:sz w:val="24"/>
              </w:rPr>
              <w:t>入党介绍人意见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3"/>
              </w:rPr>
            </w:pPr>
          </w:p>
          <w:p>
            <w:pPr>
              <w:pStyle w:val="12"/>
              <w:ind w:left="1132"/>
              <w:rPr>
                <w:sz w:val="24"/>
              </w:rPr>
            </w:pPr>
            <w:r>
              <w:rPr>
                <w:w w:val="105"/>
                <w:sz w:val="24"/>
              </w:rPr>
              <w:t>入党介绍人签名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7"/>
              </w:rPr>
            </w:pPr>
          </w:p>
          <w:p>
            <w:pPr>
              <w:pStyle w:val="12"/>
              <w:spacing w:before="1"/>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7"/>
              </w:rPr>
            </w:pPr>
          </w:p>
          <w:p>
            <w:pPr>
              <w:pStyle w:val="12"/>
              <w:spacing w:before="1"/>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4"/>
              <w:rPr>
                <w:rFonts w:ascii="仿宋_GB2312"/>
                <w:sz w:val="27"/>
              </w:rPr>
            </w:pPr>
          </w:p>
          <w:p>
            <w:pPr>
              <w:pStyle w:val="12"/>
              <w:spacing w:before="1"/>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PrEx>
        <w:trPr>
          <w:trHeight w:val="2825" w:hRule="atLeast"/>
        </w:trPr>
        <w:tc>
          <w:tcPr>
            <w:tcW w:w="1094" w:type="dxa"/>
            <w:tcBorders>
              <w:top w:val="single" w:color="010101" w:sz="4" w:space="0"/>
              <w:bottom w:val="single" w:color="010101" w:sz="4" w:space="0"/>
            </w:tcBorders>
          </w:tcPr>
          <w:p>
            <w:pPr>
              <w:pStyle w:val="12"/>
              <w:spacing w:before="167" w:line="242" w:lineRule="auto"/>
              <w:ind w:left="432" w:right="397"/>
              <w:jc w:val="both"/>
              <w:rPr>
                <w:sz w:val="24"/>
              </w:rPr>
            </w:pPr>
            <w:r>
              <w:rPr>
                <w:sz w:val="24"/>
              </w:rPr>
              <w:t>党支部委员会意见</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7"/>
              <w:rPr>
                <w:rFonts w:ascii="仿宋_GB2312"/>
                <w:sz w:val="23"/>
              </w:rPr>
            </w:pPr>
          </w:p>
          <w:p>
            <w:pPr>
              <w:pStyle w:val="12"/>
              <w:ind w:left="1132"/>
              <w:rPr>
                <w:sz w:val="24"/>
              </w:rPr>
            </w:pPr>
            <w:r>
              <w:rPr>
                <w:w w:val="105"/>
                <w:sz w:val="24"/>
              </w:rPr>
              <w:t>党支部书记签名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6"/>
              <w:rPr>
                <w:rFonts w:ascii="仿宋_GB2312"/>
                <w:sz w:val="27"/>
              </w:rPr>
            </w:pPr>
          </w:p>
          <w:p>
            <w:pPr>
              <w:pStyle w:val="12"/>
              <w:ind w:left="252"/>
              <w:rPr>
                <w:sz w:val="24"/>
              </w:rPr>
            </w:pP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PrEx>
        <w:trPr>
          <w:trHeight w:val="1833" w:hRule="atLeast"/>
        </w:trPr>
        <w:tc>
          <w:tcPr>
            <w:tcW w:w="1094" w:type="dxa"/>
            <w:tcBorders>
              <w:top w:val="single" w:color="010101" w:sz="4" w:space="0"/>
              <w:bottom w:val="single" w:color="010101" w:sz="4" w:space="0"/>
            </w:tcBorders>
          </w:tcPr>
          <w:p>
            <w:pPr>
              <w:pStyle w:val="12"/>
              <w:spacing w:before="170" w:line="290" w:lineRule="auto"/>
              <w:ind w:left="432" w:right="397"/>
              <w:jc w:val="both"/>
              <w:rPr>
                <w:sz w:val="24"/>
              </w:rPr>
            </w:pPr>
            <w:r>
              <w:rPr>
                <w:sz w:val="24"/>
              </w:rPr>
              <w:t>公示情况</w:t>
            </w:r>
          </w:p>
        </w:tc>
        <w:tc>
          <w:tcPr>
            <w:tcW w:w="4578" w:type="dxa"/>
            <w:tcBorders>
              <w:top w:val="single" w:color="010101" w:sz="4" w:space="0"/>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5"/>
              <w:rPr>
                <w:rFonts w:ascii="仿宋_GB2312"/>
                <w:sz w:val="22"/>
              </w:rPr>
            </w:pPr>
          </w:p>
          <w:p>
            <w:pPr>
              <w:pStyle w:val="12"/>
              <w:spacing w:before="1"/>
              <w:ind w:left="1132"/>
              <w:rPr>
                <w:sz w:val="24"/>
              </w:rPr>
            </w:pPr>
            <w:r>
              <w:rPr>
                <w:w w:val="105"/>
                <w:sz w:val="24"/>
              </w:rPr>
              <w:t>党支部书记签名</w:t>
            </w:r>
            <w:r>
              <w:rPr>
                <w:w w:val="105"/>
                <w:position w:val="1"/>
                <w:sz w:val="24"/>
              </w:rPr>
              <w:t>:</w:t>
            </w:r>
          </w:p>
        </w:tc>
        <w:tc>
          <w:tcPr>
            <w:tcW w:w="2045"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2"/>
              <w:rPr>
                <w:rFonts w:ascii="仿宋_GB2312"/>
                <w:sz w:val="26"/>
              </w:rPr>
            </w:pPr>
          </w:p>
          <w:p>
            <w:pPr>
              <w:pStyle w:val="12"/>
              <w:spacing w:before="1"/>
              <w:ind w:right="227"/>
              <w:jc w:val="right"/>
              <w:rPr>
                <w:sz w:val="24"/>
              </w:rPr>
            </w:pPr>
            <w:r>
              <w:rPr>
                <w:w w:val="100"/>
                <w:sz w:val="24"/>
              </w:rPr>
              <w:t>年</w:t>
            </w:r>
          </w:p>
        </w:tc>
        <w:tc>
          <w:tcPr>
            <w:tcW w:w="723" w:type="dxa"/>
            <w:tcBorders>
              <w:top w:val="single" w:color="010101" w:sz="4" w:space="0"/>
              <w:left w:val="nil"/>
              <w:bottom w:val="single" w:color="010101" w:sz="4" w:space="0"/>
              <w:right w:val="nil"/>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2"/>
              <w:rPr>
                <w:rFonts w:ascii="仿宋_GB2312"/>
                <w:sz w:val="26"/>
              </w:rPr>
            </w:pPr>
          </w:p>
          <w:p>
            <w:pPr>
              <w:pStyle w:val="12"/>
              <w:spacing w:before="1"/>
              <w:ind w:left="21"/>
              <w:jc w:val="center"/>
              <w:rPr>
                <w:sz w:val="24"/>
              </w:rPr>
            </w:pPr>
            <w:r>
              <w:rPr>
                <w:w w:val="100"/>
                <w:sz w:val="24"/>
              </w:rPr>
              <w:t>月</w:t>
            </w:r>
          </w:p>
        </w:tc>
        <w:tc>
          <w:tcPr>
            <w:tcW w:w="1195" w:type="dxa"/>
            <w:tcBorders>
              <w:top w:val="single" w:color="010101" w:sz="4" w:space="0"/>
              <w:left w:val="nil"/>
              <w:bottom w:val="single" w:color="010101" w:sz="4" w:space="0"/>
            </w:tcBorders>
          </w:tcPr>
          <w:p>
            <w:pPr>
              <w:pStyle w:val="12"/>
              <w:rPr>
                <w:rFonts w:ascii="仿宋_GB2312"/>
                <w:sz w:val="24"/>
              </w:rPr>
            </w:pPr>
          </w:p>
          <w:p>
            <w:pPr>
              <w:pStyle w:val="12"/>
              <w:rPr>
                <w:rFonts w:ascii="仿宋_GB2312"/>
                <w:sz w:val="24"/>
              </w:rPr>
            </w:pPr>
          </w:p>
          <w:p>
            <w:pPr>
              <w:pStyle w:val="12"/>
              <w:rPr>
                <w:rFonts w:ascii="仿宋_GB2312"/>
                <w:sz w:val="24"/>
              </w:rPr>
            </w:pPr>
          </w:p>
          <w:p>
            <w:pPr>
              <w:pStyle w:val="12"/>
              <w:spacing w:before="2"/>
              <w:rPr>
                <w:rFonts w:ascii="仿宋_GB2312"/>
                <w:sz w:val="26"/>
              </w:rPr>
            </w:pPr>
          </w:p>
          <w:p>
            <w:pPr>
              <w:pStyle w:val="12"/>
              <w:spacing w:before="1"/>
              <w:ind w:left="252"/>
              <w:rPr>
                <w:sz w:val="24"/>
              </w:rPr>
            </w:pPr>
            <w:r>
              <w:rPr>
                <w:w w:val="100"/>
                <w:sz w:val="24"/>
              </w:rPr>
              <w:t>日</w:t>
            </w:r>
          </w:p>
        </w:tc>
      </w:tr>
    </w:tbl>
    <w:p>
      <w:pPr>
        <w:spacing w:after="0"/>
        <w:rPr>
          <w:sz w:val="24"/>
        </w:rPr>
        <w:sectPr>
          <w:pgSz w:w="11910" w:h="16840"/>
          <w:pgMar w:top="1400" w:right="620" w:bottom="1160" w:left="620" w:header="0" w:footer="906" w:gutter="0"/>
          <w:cols w:space="720" w:num="1"/>
        </w:sectPr>
      </w:pPr>
    </w:p>
    <w:p>
      <w:pPr>
        <w:pStyle w:val="7"/>
        <w:spacing w:before="12"/>
        <w:rPr>
          <w:sz w:val="19"/>
        </w:rPr>
      </w:pPr>
      <w:r>
        <w:pict>
          <v:shape id="_x0000_s1053" o:spid="_x0000_s1053" o:spt="202" type="#_x0000_t202" style="position:absolute;left:0pt;margin-left:278.55pt;margin-top:796.6pt;height:13.3pt;width:39pt;mso-position-horizontal-relative:page;mso-position-vertical-relative:page;z-index:-251634688;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8 </w:t>
                  </w:r>
                  <w:r>
                    <w:rPr>
                      <w:rFonts w:ascii="宋体" w:hAnsi="宋体"/>
                      <w:sz w:val="24"/>
                    </w:rPr>
                    <w:t>—</w:t>
                  </w:r>
                </w:p>
              </w:txbxContent>
            </v:textbox>
          </v:shape>
        </w:pict>
      </w:r>
      <w:r>
        <w:pict>
          <v:group id="_x0000_s1054" o:spid="_x0000_s1054" o:spt="203" style="position:absolute;left:0pt;margin-left:56.6pt;margin-top:55pt;height:720pt;width:482.85pt;mso-position-horizontal-relative:page;mso-position-vertical-relative:page;z-index:-251633664;mso-width-relative:page;mso-height-relative:page;" coordorigin="1133,1101" coordsize="9657,14400">
            <o:lock v:ext="edit"/>
            <v:line id="_x0000_s1055" o:spid="_x0000_s1055" o:spt="20" style="position:absolute;left:1152;top:1106;height:0;width:9618;" stroked="t" coordsize="21600,21600">
              <v:path arrowok="t"/>
              <v:fill focussize="0,0"/>
              <v:stroke weight="0.48pt" color="#010101"/>
              <v:imagedata o:title=""/>
              <o:lock v:ext="edit"/>
            </v:line>
            <v:line id="_x0000_s1056" o:spid="_x0000_s1056" o:spt="20" style="position:absolute;left:1152;top:2024;height:0;width:9618;" stroked="t" coordsize="21600,21600">
              <v:path arrowok="t"/>
              <v:fill focussize="0,0"/>
              <v:stroke weight="0.48pt" color="#010101"/>
              <v:imagedata o:title=""/>
              <o:lock v:ext="edit"/>
            </v:line>
            <v:line id="_x0000_s1057" o:spid="_x0000_s1057" o:spt="20" style="position:absolute;left:1152;top:15496;height:0;width:9618;" stroked="t" coordsize="21600,21600">
              <v:path arrowok="t"/>
              <v:fill focussize="0,0"/>
              <v:stroke weight="0.48pt" color="#010101"/>
              <v:imagedata o:title=""/>
              <o:lock v:ext="edit"/>
            </v:line>
            <v:line id="_x0000_s1058" o:spid="_x0000_s1058" o:spt="20" style="position:absolute;left:1142;top:1101;height:14400;width:0;" stroked="t" coordsize="21600,21600">
              <v:path arrowok="t"/>
              <v:fill focussize="0,0"/>
              <v:stroke weight="0.96pt" color="#010101"/>
              <v:imagedata o:title=""/>
              <o:lock v:ext="edit"/>
            </v:line>
            <v:line id="_x0000_s1059" o:spid="_x0000_s1059" o:spt="20" style="position:absolute;left:10780;top:1101;height:14400;width:0;" stroked="t" coordsize="21600,21600">
              <v:path arrowok="t"/>
              <v:fill focussize="0,0"/>
              <v:stroke weight="0.96pt" color="#010101"/>
              <v:imagedata o:title=""/>
              <o:lock v:ext="edit"/>
            </v:line>
          </v:group>
        </w:pict>
      </w:r>
      <w:r>
        <w:pict>
          <v:rect id="_x0000_s1060" o:spid="_x0000_s1060" o:spt="1" style="position:absolute;left:0pt;margin-left:268.65pt;margin-top:791.15pt;height:22.15pt;width:84.45pt;mso-position-horizontal-relative:page;mso-position-vertical-relative:page;z-index:251736064;mso-width-relative:page;mso-height-relative:page;" fillcolor="#FFFFFF" filled="t" stroked="f" coordsize="21600,21600">
            <v:path/>
            <v:fill on="t" focussize="0,0"/>
            <v:stroke on="f"/>
            <v:imagedata o:title=""/>
            <o:lock v:ext="edit"/>
          </v:rect>
        </w:pict>
      </w:r>
    </w:p>
    <w:p>
      <w:pPr>
        <w:tabs>
          <w:tab w:val="left" w:pos="976"/>
        </w:tabs>
        <w:spacing w:before="67"/>
        <w:ind w:left="16" w:right="0" w:firstLine="0"/>
        <w:jc w:val="center"/>
        <w:rPr>
          <w:rFonts w:hint="eastAsia" w:ascii="宋体" w:eastAsia="宋体"/>
          <w:sz w:val="24"/>
        </w:rPr>
      </w:pPr>
      <w:r>
        <w:rPr>
          <w:rFonts w:hint="eastAsia" w:ascii="宋体" w:eastAsia="宋体"/>
          <w:sz w:val="24"/>
        </w:rPr>
        <w:t>备</w:t>
      </w:r>
      <w:r>
        <w:rPr>
          <w:rFonts w:hint="eastAsia" w:ascii="宋体" w:eastAsia="宋体"/>
          <w:sz w:val="24"/>
        </w:rPr>
        <w:tab/>
      </w:r>
      <w:r>
        <w:rPr>
          <w:rFonts w:hint="eastAsia" w:ascii="宋体" w:eastAsia="宋体"/>
          <w:sz w:val="24"/>
        </w:rPr>
        <w:t>注</w:t>
      </w:r>
    </w:p>
    <w:p>
      <w:pPr>
        <w:spacing w:after="0"/>
        <w:jc w:val="center"/>
        <w:rPr>
          <w:rFonts w:hint="eastAsia" w:ascii="宋体" w:eastAsia="宋体"/>
          <w:sz w:val="24"/>
        </w:rPr>
        <w:sectPr>
          <w:pgSz w:w="11910" w:h="16840"/>
          <w:pgMar w:top="1100" w:right="620" w:bottom="1160" w:left="620" w:header="0" w:footer="906" w:gutter="0"/>
          <w:cols w:space="720" w:num="1"/>
        </w:sectPr>
      </w:pPr>
    </w:p>
    <w:p>
      <w:pPr>
        <w:pStyle w:val="7"/>
        <w:spacing w:before="11"/>
        <w:rPr>
          <w:rFonts w:ascii="宋体"/>
          <w:sz w:val="11"/>
        </w:rPr>
      </w:pPr>
    </w:p>
    <w:p>
      <w:pPr>
        <w:pStyle w:val="7"/>
        <w:spacing w:before="55"/>
        <w:ind w:left="1249"/>
        <w:rPr>
          <w:rFonts w:hint="eastAsia" w:ascii="黑体" w:eastAsia="黑体"/>
        </w:rPr>
      </w:pPr>
      <w:bookmarkStart w:id="2" w:name="附件3：《黑龙江省普通高等学校发展党员工作规程》有关参考模板"/>
      <w:bookmarkEnd w:id="2"/>
      <w:r>
        <w:rPr>
          <w:rFonts w:hint="eastAsia" w:ascii="黑体" w:eastAsia="黑体"/>
        </w:rPr>
        <w:t>附件 3</w:t>
      </w:r>
    </w:p>
    <w:p>
      <w:pPr>
        <w:pStyle w:val="7"/>
        <w:rPr>
          <w:rFonts w:ascii="黑体"/>
        </w:rPr>
      </w:pPr>
    </w:p>
    <w:p>
      <w:pPr>
        <w:pStyle w:val="7"/>
        <w:rPr>
          <w:rFonts w:ascii="黑体"/>
        </w:rPr>
      </w:pPr>
    </w:p>
    <w:p>
      <w:pPr>
        <w:pStyle w:val="7"/>
        <w:spacing w:before="9"/>
        <w:rPr>
          <w:rFonts w:ascii="黑体"/>
          <w:sz w:val="47"/>
        </w:rPr>
      </w:pPr>
    </w:p>
    <w:p>
      <w:pPr>
        <w:pStyle w:val="4"/>
        <w:spacing w:line="288" w:lineRule="auto"/>
        <w:ind w:left="1591" w:right="1595"/>
        <w:jc w:val="center"/>
      </w:pPr>
      <w:r>
        <w:t>《黑龙江省普通高等学校发展党员工作规程（试行）》有关参考模板</w:t>
      </w:r>
    </w:p>
    <w:p>
      <w:pPr>
        <w:pStyle w:val="7"/>
        <w:spacing w:before="14"/>
        <w:rPr>
          <w:rFonts w:ascii="方正小标宋简体"/>
          <w:sz w:val="34"/>
        </w:rPr>
      </w:pPr>
    </w:p>
    <w:p>
      <w:pPr>
        <w:pStyle w:val="7"/>
        <w:ind w:right="1"/>
        <w:jc w:val="center"/>
        <w:rPr>
          <w:rFonts w:hint="eastAsia" w:ascii="黑体" w:eastAsia="黑体"/>
        </w:rPr>
      </w:pPr>
      <w:r>
        <w:rPr>
          <w:rFonts w:hint="eastAsia" w:ascii="黑体" w:eastAsia="黑体"/>
        </w:rPr>
        <w:t>第一阶段 申请入党</w:t>
      </w:r>
    </w:p>
    <w:p>
      <w:pPr>
        <w:pStyle w:val="7"/>
        <w:rPr>
          <w:rFonts w:ascii="黑体"/>
        </w:rPr>
      </w:pPr>
    </w:p>
    <w:p>
      <w:pPr>
        <w:pStyle w:val="7"/>
        <w:spacing w:before="6"/>
        <w:rPr>
          <w:rFonts w:ascii="黑体"/>
          <w:sz w:val="23"/>
        </w:rPr>
      </w:pPr>
    </w:p>
    <w:p>
      <w:pPr>
        <w:pStyle w:val="7"/>
        <w:ind w:left="1249"/>
        <w:rPr>
          <w:rFonts w:hint="eastAsia" w:ascii="楷体_GB2312" w:eastAsia="楷体_GB2312"/>
        </w:rPr>
      </w:pPr>
      <w:r>
        <w:rPr>
          <w:rFonts w:hint="eastAsia" w:ascii="楷体_GB2312" w:eastAsia="楷体_GB2312"/>
        </w:rPr>
        <w:t xml:space="preserve">参考模板 </w:t>
      </w:r>
      <w:r>
        <w:rPr>
          <w:rFonts w:ascii="Times New Roman" w:eastAsia="Times New Roman"/>
        </w:rPr>
        <w:t>1</w:t>
      </w:r>
      <w:r>
        <w:rPr>
          <w:rFonts w:hint="eastAsia" w:ascii="楷体_GB2312" w:eastAsia="楷体_GB2312"/>
        </w:rPr>
        <w:t>：</w:t>
      </w:r>
    </w:p>
    <w:p>
      <w:pPr>
        <w:pStyle w:val="7"/>
        <w:rPr>
          <w:rFonts w:ascii="楷体_GB2312"/>
          <w:sz w:val="20"/>
        </w:rPr>
      </w:pPr>
    </w:p>
    <w:p>
      <w:pPr>
        <w:pStyle w:val="7"/>
        <w:rPr>
          <w:rFonts w:ascii="楷体_GB2312"/>
          <w:sz w:val="27"/>
        </w:rPr>
      </w:pPr>
    </w:p>
    <w:p>
      <w:pPr>
        <w:spacing w:after="0"/>
        <w:rPr>
          <w:rFonts w:ascii="楷体_GB2312"/>
          <w:sz w:val="27"/>
        </w:rPr>
        <w:sectPr>
          <w:footerReference r:id="rId21" w:type="default"/>
          <w:footerReference r:id="rId22" w:type="even"/>
          <w:pgSz w:w="11910" w:h="16840"/>
          <w:pgMar w:top="1600" w:right="620" w:bottom="1380" w:left="620" w:header="0" w:footer="1186" w:gutter="0"/>
          <w:pgNumType w:start="49"/>
          <w:cols w:space="720" w:num="1"/>
        </w:sectPr>
      </w:pPr>
    </w:p>
    <w:p>
      <w:pPr>
        <w:pStyle w:val="7"/>
        <w:rPr>
          <w:rFonts w:ascii="楷体_GB2312"/>
        </w:rPr>
      </w:pPr>
    </w:p>
    <w:p>
      <w:pPr>
        <w:pStyle w:val="7"/>
        <w:spacing w:before="241"/>
        <w:ind w:left="1249"/>
      </w:pPr>
      <w:r>
        <w:t>敬爱的党组织：</w:t>
      </w:r>
    </w:p>
    <w:p>
      <w:pPr>
        <w:pStyle w:val="6"/>
        <w:spacing w:line="633" w:lineRule="exact"/>
        <w:ind w:left="903"/>
        <w:jc w:val="left"/>
      </w:pPr>
      <w:r>
        <w:br w:type="column"/>
      </w:r>
      <w:r>
        <w:t>入党申请书</w:t>
      </w:r>
    </w:p>
    <w:p>
      <w:pPr>
        <w:spacing w:after="0" w:line="633" w:lineRule="exact"/>
        <w:jc w:val="left"/>
        <w:sectPr>
          <w:type w:val="continuous"/>
          <w:pgSz w:w="11910" w:h="16840"/>
          <w:pgMar w:top="1600" w:right="620" w:bottom="1300" w:left="620" w:header="720" w:footer="720" w:gutter="0"/>
          <w:cols w:equalWidth="0" w:num="2">
            <w:col w:w="3489" w:space="40"/>
            <w:col w:w="7141"/>
          </w:cols>
        </w:sectPr>
      </w:pPr>
    </w:p>
    <w:p>
      <w:pPr>
        <w:pStyle w:val="7"/>
        <w:spacing w:before="130" w:line="316" w:lineRule="auto"/>
        <w:ind w:left="1249" w:right="1249" w:firstLine="640"/>
      </w:pPr>
      <w:r>
        <w:rPr>
          <w:spacing w:val="-9"/>
        </w:rPr>
        <w:t>我怀着十分激动的心情向党组织提出申请，自愿要求加入中国共产党，愿意为共产主义事业奋斗终身。</w:t>
      </w:r>
    </w:p>
    <w:p>
      <w:pPr>
        <w:pStyle w:val="7"/>
        <w:spacing w:line="407" w:lineRule="exact"/>
        <w:ind w:left="1890"/>
      </w:pPr>
      <w:r>
        <w:t>我衷心地热爱中国共产党，因为……</w:t>
      </w:r>
    </w:p>
    <w:p>
      <w:pPr>
        <w:pStyle w:val="7"/>
        <w:spacing w:before="129" w:line="316" w:lineRule="auto"/>
        <w:ind w:left="1249" w:right="1090" w:firstLine="640"/>
      </w:pPr>
      <w:r>
        <w:rPr>
          <w:spacing w:val="-13"/>
        </w:rPr>
        <w:t>今天，我郑重地向党组织递交入党申请书，是我人生历</w:t>
      </w:r>
      <w:r>
        <w:rPr>
          <w:spacing w:val="5"/>
        </w:rPr>
        <w:t>程中最庄严神圣的一件事，是我在入党前对人生的一次宣</w:t>
      </w:r>
      <w:r>
        <w:rPr>
          <w:spacing w:val="-27"/>
        </w:rPr>
        <w:t>誓。但我也知道，自己身上还有许多缺点和不足，比如，……，</w:t>
      </w:r>
      <w:r>
        <w:rPr>
          <w:spacing w:val="5"/>
        </w:rPr>
        <w:t>恳请党组织从严要求。如果党组织在严格审查后吸收我入</w:t>
      </w:r>
      <w:r>
        <w:rPr>
          <w:spacing w:val="-13"/>
        </w:rPr>
        <w:t>党，我将时刻用党章、用党员标准严格要求自己，自觉接受</w:t>
      </w:r>
      <w:r>
        <w:rPr>
          <w:spacing w:val="-17"/>
        </w:rPr>
        <w:t>组织和同志们的监督，严于律己、勤奋进取，努力做一名合格的共产党员，为党的事业贡献我毕生的精力和热血。如果</w:t>
      </w:r>
    </w:p>
    <w:p>
      <w:pPr>
        <w:spacing w:after="0" w:line="316" w:lineRule="auto"/>
        <w:sectPr>
          <w:type w:val="continuous"/>
          <w:pgSz w:w="11910" w:h="16840"/>
          <w:pgMar w:top="1600" w:right="620" w:bottom="1300" w:left="620" w:header="720" w:footer="720" w:gutter="0"/>
          <w:cols w:space="720" w:num="1"/>
        </w:sectPr>
      </w:pPr>
    </w:p>
    <w:p>
      <w:pPr>
        <w:pStyle w:val="7"/>
        <w:spacing w:before="3"/>
        <w:rPr>
          <w:sz w:val="12"/>
        </w:rPr>
      </w:pPr>
      <w:r>
        <w:pict>
          <v:shape id="_x0000_s1061" o:spid="_x0000_s1061" o:spt="202" type="#_x0000_t202" style="position:absolute;left:0pt;margin-left:276.6pt;margin-top:783.2pt;height:13.3pt;width:42pt;mso-position-horizontal-relative:page;mso-position-vertical-relative:page;z-index:-251631616;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2 </w:t>
                  </w:r>
                  <w:r>
                    <w:rPr>
                      <w:rFonts w:ascii="宋体" w:hAnsi="宋体"/>
                      <w:sz w:val="24"/>
                    </w:rPr>
                    <w:t>—</w:t>
                  </w:r>
                </w:p>
              </w:txbxContent>
            </v:textbox>
          </v:shape>
        </w:pict>
      </w:r>
      <w:r>
        <w:pict>
          <v:shape id="_x0000_s1062" o:spid="_x0000_s1062" style="position:absolute;left:0pt;margin-left:265.85pt;margin-top:778.25pt;height:36.05pt;width:87.25pt;mso-position-horizontal-relative:page;mso-position-vertical-relative:page;z-index:251737088;mso-width-relative:page;mso-height-relative:page;" fillcolor="#FFFFFF" filled="t" stroked="f" coordorigin="5318,15566" coordsize="1745,721" path="m7063,15843l6952,15843,6952,15566,5318,15566,5318,16009,5373,16009,5373,16286,7063,16286,7063,15843e">
            <v:path arrowok="t"/>
            <v:fill on="t" focussize="0,0"/>
            <v:stroke on="f"/>
            <v:imagedata o:title=""/>
            <o:lock v:ext="edit"/>
          </v:shape>
        </w:pict>
      </w:r>
    </w:p>
    <w:p>
      <w:pPr>
        <w:pStyle w:val="7"/>
        <w:spacing w:before="55" w:line="316" w:lineRule="auto"/>
        <w:ind w:left="1249" w:right="1092"/>
      </w:pPr>
      <w:r>
        <w:t xml:space="preserve">组织上认为我还不符合一名党员的条件，我也将继续努力， </w:t>
      </w:r>
      <w:r>
        <w:rPr>
          <w:spacing w:val="-14"/>
        </w:rPr>
        <w:t>严格要求，克服缺点，弥补不足，争取早日加入党组织。请党组织在实践中考验我！</w:t>
      </w:r>
    </w:p>
    <w:p>
      <w:pPr>
        <w:pStyle w:val="7"/>
        <w:spacing w:line="406" w:lineRule="exact"/>
        <w:ind w:left="1890"/>
      </w:pPr>
      <w:r>
        <w:t>我的个人履历是：……</w:t>
      </w:r>
    </w:p>
    <w:p>
      <w:pPr>
        <w:pStyle w:val="7"/>
        <w:spacing w:before="130" w:line="316" w:lineRule="auto"/>
        <w:ind w:left="1890" w:right="1731"/>
      </w:pPr>
      <w:r>
        <w:t>我的家庭主要成员和主要社会关系的情况是：…… 此致</w:t>
      </w:r>
    </w:p>
    <w:p>
      <w:pPr>
        <w:pStyle w:val="7"/>
        <w:spacing w:line="408" w:lineRule="exact"/>
        <w:ind w:left="1249"/>
      </w:pPr>
      <w:r>
        <w:t>敬礼</w:t>
      </w:r>
    </w:p>
    <w:p>
      <w:pPr>
        <w:pStyle w:val="7"/>
        <w:rPr>
          <w:sz w:val="20"/>
        </w:rPr>
      </w:pPr>
    </w:p>
    <w:p>
      <w:pPr>
        <w:pStyle w:val="7"/>
        <w:rPr>
          <w:sz w:val="20"/>
        </w:rPr>
      </w:pPr>
    </w:p>
    <w:p>
      <w:pPr>
        <w:pStyle w:val="7"/>
        <w:spacing w:before="11"/>
        <w:rPr>
          <w:sz w:val="15"/>
        </w:rPr>
      </w:pPr>
    </w:p>
    <w:p>
      <w:pPr>
        <w:pStyle w:val="7"/>
        <w:spacing w:before="55"/>
        <w:ind w:left="5966"/>
      </w:pPr>
      <w:r>
        <w:t>申请人：</w:t>
      </w:r>
    </w:p>
    <w:p>
      <w:pPr>
        <w:pStyle w:val="7"/>
        <w:spacing w:before="149"/>
        <w:ind w:left="6691"/>
      </w:pPr>
      <w:r>
        <w:rPr>
          <w:rFonts w:ascii="Times New Roman" w:hAnsi="Times New Roman" w:eastAsia="Times New Roman"/>
        </w:rPr>
        <w:t>××××</w:t>
      </w:r>
      <w:r>
        <w:t>年</w:t>
      </w:r>
      <w:r>
        <w:rPr>
          <w:rFonts w:ascii="Times New Roman" w:hAnsi="Times New Roman" w:eastAsia="Times New Roman"/>
        </w:rPr>
        <w:t>××</w:t>
      </w:r>
      <w:r>
        <w:t>月</w:t>
      </w:r>
      <w:r>
        <w:rPr>
          <w:rFonts w:ascii="Times New Roman" w:hAnsi="Times New Roman" w:eastAsia="Times New Roman"/>
        </w:rPr>
        <w:t>××</w:t>
      </w:r>
      <w:r>
        <w:t>日</w:t>
      </w:r>
    </w:p>
    <w:p>
      <w:pPr>
        <w:spacing w:after="0"/>
        <w:sectPr>
          <w:pgSz w:w="11910" w:h="16840"/>
          <w:pgMar w:top="1600" w:right="620" w:bottom="1380" w:left="620" w:header="0" w:footer="1186" w:gutter="0"/>
          <w:cols w:space="720" w:num="1"/>
        </w:sectPr>
      </w:pPr>
    </w:p>
    <w:p>
      <w:pPr>
        <w:pStyle w:val="7"/>
        <w:spacing w:before="7"/>
        <w:rPr>
          <w:sz w:val="13"/>
        </w:rPr>
      </w:pPr>
    </w:p>
    <w:p>
      <w:pPr>
        <w:pStyle w:val="7"/>
        <w:spacing w:before="55"/>
        <w:ind w:right="1"/>
        <w:jc w:val="center"/>
        <w:rPr>
          <w:rFonts w:hint="eastAsia" w:ascii="黑体" w:eastAsia="黑体"/>
        </w:rPr>
      </w:pPr>
      <w:r>
        <w:rPr>
          <w:rFonts w:hint="eastAsia" w:ascii="黑体" w:eastAsia="黑体"/>
        </w:rPr>
        <w:t>第二阶段 入党积极分子的确定和培养教育</w:t>
      </w:r>
    </w:p>
    <w:p>
      <w:pPr>
        <w:pStyle w:val="7"/>
        <w:rPr>
          <w:rFonts w:ascii="黑体"/>
        </w:rPr>
      </w:pPr>
    </w:p>
    <w:p>
      <w:pPr>
        <w:pStyle w:val="7"/>
        <w:spacing w:before="5"/>
        <w:rPr>
          <w:rFonts w:ascii="黑体"/>
          <w:sz w:val="23"/>
        </w:rPr>
      </w:pPr>
    </w:p>
    <w:p>
      <w:pPr>
        <w:pStyle w:val="7"/>
        <w:ind w:left="1249"/>
        <w:rPr>
          <w:rFonts w:hint="eastAsia" w:ascii="楷体_GB2312" w:eastAsia="楷体_GB2312"/>
        </w:rPr>
      </w:pPr>
      <w:r>
        <w:rPr>
          <w:rFonts w:hint="eastAsia" w:ascii="楷体_GB2312" w:eastAsia="楷体_GB2312"/>
        </w:rPr>
        <w:t xml:space="preserve">参考模板 </w:t>
      </w:r>
      <w:r>
        <w:rPr>
          <w:rFonts w:ascii="Times New Roman" w:eastAsia="Times New Roman"/>
        </w:rPr>
        <w:t>2</w:t>
      </w:r>
      <w:r>
        <w:rPr>
          <w:rFonts w:hint="eastAsia" w:ascii="楷体_GB2312" w:eastAsia="楷体_GB2312"/>
        </w:rPr>
        <w:t>：</w:t>
      </w:r>
    </w:p>
    <w:p>
      <w:pPr>
        <w:pStyle w:val="7"/>
        <w:rPr>
          <w:rFonts w:ascii="楷体_GB2312"/>
          <w:sz w:val="34"/>
        </w:rPr>
      </w:pPr>
    </w:p>
    <w:p>
      <w:pPr>
        <w:pStyle w:val="4"/>
        <w:spacing w:before="233" w:line="216" w:lineRule="auto"/>
        <w:ind w:left="2251" w:right="2252"/>
        <w:jc w:val="center"/>
      </w:pPr>
      <w:r>
        <w:t>关于将×××等××名同志进行入党积极分子备案的报告</w:t>
      </w:r>
    </w:p>
    <w:p>
      <w:pPr>
        <w:pStyle w:val="7"/>
        <w:spacing w:before="2"/>
        <w:rPr>
          <w:rFonts w:ascii="方正小标宋简体"/>
        </w:rPr>
      </w:pPr>
    </w:p>
    <w:p>
      <w:pPr>
        <w:pStyle w:val="7"/>
        <w:ind w:left="1249"/>
      </w:pPr>
      <w:r>
        <w:t>××党委：</w:t>
      </w:r>
    </w:p>
    <w:p>
      <w:pPr>
        <w:pStyle w:val="7"/>
        <w:spacing w:before="110" w:line="304" w:lineRule="auto"/>
        <w:ind w:left="1249" w:right="1091" w:firstLine="640"/>
      </w:pPr>
      <w:r>
        <w:rPr>
          <w:spacing w:val="-13"/>
        </w:rPr>
        <w:t>按照发展党员工作有关规定，根据党员推荐和群团组织</w:t>
      </w:r>
      <w:r>
        <w:rPr>
          <w:spacing w:val="-14"/>
        </w:rPr>
        <w:t xml:space="preserve">推优情况，经党支部委员会××××年××月××日研究， </w:t>
      </w:r>
      <w:r>
        <w:t>确定×××等××名同志为入党积极分子。</w:t>
      </w:r>
    </w:p>
    <w:p>
      <w:pPr>
        <w:pStyle w:val="7"/>
        <w:spacing w:before="45"/>
        <w:ind w:left="1890"/>
      </w:pPr>
      <w:r>
        <w:t>（若党支部上级党组织为党总支的，应增加“×××年</w:t>
      </w:r>
    </w:p>
    <w:p>
      <w:pPr>
        <w:pStyle w:val="7"/>
        <w:spacing w:before="171" w:line="614" w:lineRule="auto"/>
        <w:ind w:left="1890" w:right="3012" w:hanging="641"/>
      </w:pPr>
      <w:r>
        <w:t>××月××日，报××党总支审议并通过”） 现予备案，请审查。</w:t>
      </w:r>
    </w:p>
    <w:p>
      <w:pPr>
        <w:pStyle w:val="7"/>
        <w:spacing w:before="65"/>
        <w:ind w:right="2803"/>
        <w:jc w:val="center"/>
      </w:pPr>
      <w:r>
        <w:t>附件：</w:t>
      </w:r>
      <w:r>
        <w:rPr>
          <w:rFonts w:ascii="Times New Roman" w:eastAsia="Times New Roman"/>
        </w:rPr>
        <w:t>1.</w:t>
      </w:r>
      <w:r>
        <w:t>入党积极分子备案表</w:t>
      </w:r>
    </w:p>
    <w:p>
      <w:pPr>
        <w:pStyle w:val="7"/>
        <w:spacing w:before="150"/>
        <w:ind w:right="2803"/>
        <w:jc w:val="center"/>
      </w:pPr>
      <w:r>
        <w:rPr>
          <w:rFonts w:ascii="Times New Roman" w:eastAsia="Times New Roman"/>
        </w:rPr>
        <w:t>2.</w:t>
      </w:r>
      <w:r>
        <w:t>有关备案材料</w:t>
      </w:r>
    </w:p>
    <w:p>
      <w:pPr>
        <w:pStyle w:val="7"/>
        <w:rPr>
          <w:sz w:val="34"/>
        </w:rPr>
      </w:pPr>
    </w:p>
    <w:p>
      <w:pPr>
        <w:pStyle w:val="7"/>
        <w:spacing w:before="274"/>
        <w:ind w:left="3490"/>
      </w:pPr>
      <w:r>
        <w:t>中共××支部委员会（党支部书记签字）</w:t>
      </w:r>
    </w:p>
    <w:p>
      <w:pPr>
        <w:pStyle w:val="7"/>
        <w:spacing w:before="150"/>
        <w:ind w:left="5147"/>
      </w:pPr>
      <w:r>
        <w:t>××××年××月××日</w:t>
      </w:r>
    </w:p>
    <w:p>
      <w:pPr>
        <w:spacing w:after="0"/>
        <w:sectPr>
          <w:pgSz w:w="11910" w:h="16840"/>
          <w:pgMar w:top="1600" w:right="620" w:bottom="1380" w:left="620" w:header="0" w:footer="1186" w:gutter="0"/>
          <w:cols w:space="720" w:num="1"/>
        </w:sectPr>
      </w:pPr>
    </w:p>
    <w:p>
      <w:pPr>
        <w:pStyle w:val="7"/>
        <w:rPr>
          <w:sz w:val="20"/>
        </w:rPr>
      </w:pPr>
      <w:r>
        <w:pict>
          <v:shape id="_x0000_s1063" o:spid="_x0000_s1063" o:spt="202" type="#_x0000_t202" style="position:absolute;left:0pt;margin-left:52.3pt;margin-top:89.7pt;height:44pt;width:18pt;mso-position-horizontal-relative:page;mso-position-vertical-relative:page;z-index:251739136;mso-width-relative:page;mso-height-relative:page;" filled="f" stroked="f" coordsize="21600,21600">
            <v:path/>
            <v:fill on="f" focussize="0,0"/>
            <v:stroke on="f" joinstyle="miter"/>
            <v:imagedata o:title=""/>
            <o:lock v:ext="edit"/>
            <v:textbox inset="0mm,0mm,0mm,0mm" style="layout-flow:vertical;">
              <w:txbxContent>
                <w:p>
                  <w:pPr>
                    <w:spacing w:before="0" w:line="339" w:lineRule="exact"/>
                    <w:ind w:left="20" w:right="0" w:firstLine="0"/>
                    <w:jc w:val="left"/>
                    <w:rPr>
                      <w:rFonts w:ascii="宋体"/>
                      <w:sz w:val="28"/>
                    </w:rPr>
                  </w:pPr>
                  <w:r>
                    <w:rPr>
                      <w:rFonts w:ascii="宋体"/>
                      <w:sz w:val="28"/>
                    </w:rPr>
                    <w:t>- 52 -</w:t>
                  </w:r>
                </w:p>
              </w:txbxContent>
            </v:textbox>
          </v:shape>
        </w:pict>
      </w:r>
    </w:p>
    <w:p>
      <w:pPr>
        <w:pStyle w:val="7"/>
        <w:rPr>
          <w:sz w:val="20"/>
        </w:rPr>
      </w:pPr>
    </w:p>
    <w:p>
      <w:pPr>
        <w:pStyle w:val="7"/>
        <w:spacing w:before="9"/>
        <w:rPr>
          <w:sz w:val="15"/>
        </w:rPr>
      </w:pPr>
    </w:p>
    <w:p>
      <w:pPr>
        <w:pStyle w:val="4"/>
        <w:spacing w:line="752" w:lineRule="exact"/>
        <w:ind w:left="4761" w:right="4779"/>
        <w:jc w:val="center"/>
      </w:pPr>
      <w:r>
        <w:t>入党积极分子备案表</w:t>
      </w:r>
    </w:p>
    <w:p>
      <w:pPr>
        <w:tabs>
          <w:tab w:val="left" w:pos="10094"/>
          <w:tab w:val="left" w:pos="11722"/>
          <w:tab w:val="left" w:pos="12322"/>
          <w:tab w:val="left" w:pos="12922"/>
        </w:tabs>
        <w:spacing w:before="301" w:after="4"/>
        <w:ind w:left="189" w:right="0" w:firstLine="0"/>
        <w:jc w:val="left"/>
        <w:rPr>
          <w:sz w:val="24"/>
        </w:rPr>
      </w:pPr>
      <w:r>
        <w:rPr>
          <w:rFonts w:hint="eastAsia" w:ascii="黑体" w:eastAsia="黑体"/>
          <w:sz w:val="24"/>
        </w:rPr>
        <w:t>填报单位</w:t>
      </w:r>
      <w:r>
        <w:rPr>
          <w:rFonts w:ascii="Times New Roman" w:eastAsia="Times New Roman"/>
          <w:sz w:val="24"/>
        </w:rPr>
        <w:t>:</w:t>
      </w:r>
      <w:r>
        <w:rPr>
          <w:rFonts w:ascii="Times New Roman" w:eastAsia="Times New Roman"/>
          <w:sz w:val="24"/>
        </w:rPr>
        <w:tab/>
      </w:r>
      <w:r>
        <w:rPr>
          <w:rFonts w:hint="eastAsia" w:ascii="黑体" w:eastAsia="黑体"/>
          <w:sz w:val="24"/>
        </w:rPr>
        <w:t>填报时间</w:t>
      </w:r>
      <w:r>
        <w:rPr>
          <w:rFonts w:ascii="Times New Roman" w:eastAsia="Times New Roman"/>
          <w:sz w:val="24"/>
        </w:rPr>
        <w:t>:</w:t>
      </w:r>
      <w:r>
        <w:rPr>
          <w:rFonts w:ascii="Times New Roman" w:eastAsia="Times New Roman"/>
          <w:sz w:val="24"/>
        </w:rPr>
        <w:tab/>
      </w:r>
      <w:r>
        <w:rPr>
          <w:sz w:val="24"/>
        </w:rPr>
        <w:t>年</w:t>
      </w:r>
      <w:r>
        <w:rPr>
          <w:sz w:val="24"/>
        </w:rPr>
        <w:tab/>
      </w:r>
      <w:r>
        <w:rPr>
          <w:sz w:val="24"/>
        </w:rPr>
        <w:t>月</w:t>
      </w:r>
      <w:r>
        <w:rPr>
          <w:sz w:val="24"/>
        </w:rPr>
        <w:tab/>
      </w:r>
      <w:r>
        <w:rPr>
          <w:sz w:val="24"/>
        </w:rPr>
        <w:t>日</w:t>
      </w:r>
    </w:p>
    <w:tbl>
      <w:tblPr>
        <w:tblStyle w:val="8"/>
        <w:tblW w:w="0" w:type="auto"/>
        <w:tblInd w:w="113"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20"/>
        <w:gridCol w:w="1164"/>
        <w:gridCol w:w="736"/>
        <w:gridCol w:w="738"/>
        <w:gridCol w:w="736"/>
        <w:gridCol w:w="1133"/>
        <w:gridCol w:w="1133"/>
        <w:gridCol w:w="1133"/>
        <w:gridCol w:w="943"/>
        <w:gridCol w:w="737"/>
        <w:gridCol w:w="736"/>
        <w:gridCol w:w="1133"/>
        <w:gridCol w:w="1133"/>
        <w:gridCol w:w="113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1535" w:hRule="atLeast"/>
        </w:trPr>
        <w:tc>
          <w:tcPr>
            <w:tcW w:w="720" w:type="dxa"/>
          </w:tcPr>
          <w:p>
            <w:pPr>
              <w:pStyle w:val="12"/>
              <w:rPr>
                <w:rFonts w:ascii="仿宋_GB2312"/>
                <w:sz w:val="24"/>
              </w:rPr>
            </w:pPr>
          </w:p>
          <w:p>
            <w:pPr>
              <w:pStyle w:val="12"/>
              <w:spacing w:before="8"/>
              <w:rPr>
                <w:rFonts w:ascii="仿宋_GB2312"/>
                <w:sz w:val="23"/>
              </w:rPr>
            </w:pPr>
          </w:p>
          <w:p>
            <w:pPr>
              <w:pStyle w:val="12"/>
              <w:ind w:left="119"/>
              <w:rPr>
                <w:b/>
                <w:sz w:val="24"/>
              </w:rPr>
            </w:pPr>
            <w:r>
              <w:rPr>
                <w:b/>
                <w:sz w:val="24"/>
              </w:rPr>
              <w:t>序号</w:t>
            </w:r>
          </w:p>
        </w:tc>
        <w:tc>
          <w:tcPr>
            <w:tcW w:w="1164" w:type="dxa"/>
          </w:tcPr>
          <w:p>
            <w:pPr>
              <w:pStyle w:val="12"/>
              <w:rPr>
                <w:rFonts w:ascii="仿宋_GB2312"/>
                <w:sz w:val="24"/>
              </w:rPr>
            </w:pPr>
          </w:p>
          <w:p>
            <w:pPr>
              <w:pStyle w:val="12"/>
              <w:spacing w:before="8"/>
              <w:rPr>
                <w:rFonts w:ascii="仿宋_GB2312"/>
                <w:sz w:val="23"/>
              </w:rPr>
            </w:pPr>
          </w:p>
          <w:p>
            <w:pPr>
              <w:pStyle w:val="12"/>
              <w:ind w:left="341"/>
              <w:rPr>
                <w:b/>
                <w:sz w:val="24"/>
              </w:rPr>
            </w:pPr>
            <w:r>
              <w:rPr>
                <w:b/>
                <w:sz w:val="24"/>
              </w:rPr>
              <w:t>姓名</w:t>
            </w:r>
          </w:p>
        </w:tc>
        <w:tc>
          <w:tcPr>
            <w:tcW w:w="736" w:type="dxa"/>
          </w:tcPr>
          <w:p>
            <w:pPr>
              <w:pStyle w:val="12"/>
              <w:rPr>
                <w:rFonts w:ascii="仿宋_GB2312"/>
                <w:sz w:val="24"/>
              </w:rPr>
            </w:pPr>
          </w:p>
          <w:p>
            <w:pPr>
              <w:pStyle w:val="12"/>
              <w:spacing w:before="8"/>
              <w:rPr>
                <w:rFonts w:ascii="仿宋_GB2312"/>
                <w:sz w:val="23"/>
              </w:rPr>
            </w:pPr>
          </w:p>
          <w:p>
            <w:pPr>
              <w:pStyle w:val="12"/>
              <w:ind w:left="126"/>
              <w:rPr>
                <w:b/>
                <w:sz w:val="24"/>
              </w:rPr>
            </w:pPr>
            <w:r>
              <w:rPr>
                <w:b/>
                <w:sz w:val="24"/>
              </w:rPr>
              <w:t>性别</w:t>
            </w:r>
          </w:p>
        </w:tc>
        <w:tc>
          <w:tcPr>
            <w:tcW w:w="738" w:type="dxa"/>
          </w:tcPr>
          <w:p>
            <w:pPr>
              <w:pStyle w:val="12"/>
              <w:rPr>
                <w:rFonts w:ascii="仿宋_GB2312"/>
                <w:sz w:val="24"/>
              </w:rPr>
            </w:pPr>
          </w:p>
          <w:p>
            <w:pPr>
              <w:pStyle w:val="12"/>
              <w:spacing w:before="8"/>
              <w:rPr>
                <w:rFonts w:ascii="仿宋_GB2312"/>
                <w:sz w:val="23"/>
              </w:rPr>
            </w:pPr>
          </w:p>
          <w:p>
            <w:pPr>
              <w:pStyle w:val="12"/>
              <w:ind w:left="127"/>
              <w:rPr>
                <w:b/>
                <w:sz w:val="24"/>
              </w:rPr>
            </w:pPr>
            <w:r>
              <w:rPr>
                <w:b/>
                <w:sz w:val="24"/>
              </w:rPr>
              <w:t>民族</w:t>
            </w:r>
          </w:p>
        </w:tc>
        <w:tc>
          <w:tcPr>
            <w:tcW w:w="736" w:type="dxa"/>
          </w:tcPr>
          <w:p>
            <w:pPr>
              <w:pStyle w:val="12"/>
              <w:rPr>
                <w:rFonts w:ascii="仿宋_GB2312"/>
                <w:sz w:val="24"/>
              </w:rPr>
            </w:pPr>
          </w:p>
          <w:p>
            <w:pPr>
              <w:pStyle w:val="12"/>
              <w:spacing w:before="184" w:line="218" w:lineRule="auto"/>
              <w:ind w:left="126" w:right="115"/>
              <w:rPr>
                <w:b/>
                <w:sz w:val="24"/>
              </w:rPr>
            </w:pPr>
            <w:r>
              <w:rPr>
                <w:b/>
                <w:sz w:val="24"/>
              </w:rPr>
              <w:t>文化程度</w:t>
            </w:r>
          </w:p>
        </w:tc>
        <w:tc>
          <w:tcPr>
            <w:tcW w:w="1133" w:type="dxa"/>
          </w:tcPr>
          <w:p>
            <w:pPr>
              <w:pStyle w:val="12"/>
              <w:rPr>
                <w:rFonts w:ascii="仿宋_GB2312"/>
                <w:sz w:val="24"/>
              </w:rPr>
            </w:pPr>
          </w:p>
          <w:p>
            <w:pPr>
              <w:pStyle w:val="12"/>
              <w:spacing w:before="184" w:line="218" w:lineRule="auto"/>
              <w:ind w:left="324" w:right="314"/>
              <w:rPr>
                <w:b/>
                <w:sz w:val="24"/>
              </w:rPr>
            </w:pPr>
            <w:r>
              <w:rPr>
                <w:b/>
                <w:sz w:val="24"/>
              </w:rPr>
              <w:t>出生日期</w:t>
            </w:r>
          </w:p>
        </w:tc>
        <w:tc>
          <w:tcPr>
            <w:tcW w:w="1133" w:type="dxa"/>
          </w:tcPr>
          <w:p>
            <w:pPr>
              <w:pStyle w:val="12"/>
              <w:spacing w:before="6"/>
              <w:rPr>
                <w:rFonts w:ascii="仿宋_GB2312"/>
                <w:sz w:val="27"/>
              </w:rPr>
            </w:pPr>
          </w:p>
          <w:p>
            <w:pPr>
              <w:pStyle w:val="12"/>
              <w:spacing w:line="218" w:lineRule="auto"/>
              <w:ind w:left="203" w:right="193"/>
              <w:jc w:val="both"/>
              <w:rPr>
                <w:b/>
                <w:sz w:val="24"/>
              </w:rPr>
            </w:pPr>
            <w:r>
              <w:rPr>
                <w:b/>
                <w:sz w:val="24"/>
              </w:rPr>
              <w:t>工作或学习所在单位</w:t>
            </w:r>
          </w:p>
        </w:tc>
        <w:tc>
          <w:tcPr>
            <w:tcW w:w="1133" w:type="dxa"/>
          </w:tcPr>
          <w:p>
            <w:pPr>
              <w:pStyle w:val="12"/>
              <w:rPr>
                <w:rFonts w:ascii="仿宋_GB2312"/>
                <w:sz w:val="24"/>
              </w:rPr>
            </w:pPr>
          </w:p>
          <w:p>
            <w:pPr>
              <w:pStyle w:val="12"/>
              <w:spacing w:before="184" w:line="218" w:lineRule="auto"/>
              <w:ind w:left="203" w:right="195"/>
              <w:rPr>
                <w:b/>
                <w:sz w:val="24"/>
              </w:rPr>
            </w:pPr>
            <w:r>
              <w:rPr>
                <w:b/>
                <w:sz w:val="24"/>
              </w:rPr>
              <w:t>参加工作时间</w:t>
            </w:r>
          </w:p>
        </w:tc>
        <w:tc>
          <w:tcPr>
            <w:tcW w:w="943" w:type="dxa"/>
          </w:tcPr>
          <w:p>
            <w:pPr>
              <w:pStyle w:val="12"/>
              <w:rPr>
                <w:rFonts w:ascii="仿宋_GB2312"/>
                <w:sz w:val="24"/>
              </w:rPr>
            </w:pPr>
          </w:p>
          <w:p>
            <w:pPr>
              <w:pStyle w:val="12"/>
              <w:spacing w:before="184" w:line="218" w:lineRule="auto"/>
              <w:ind w:left="228" w:right="219"/>
              <w:rPr>
                <w:b/>
                <w:sz w:val="24"/>
              </w:rPr>
            </w:pPr>
            <w:r>
              <w:rPr>
                <w:b/>
                <w:sz w:val="24"/>
              </w:rPr>
              <w:t>职务职称</w:t>
            </w:r>
          </w:p>
        </w:tc>
        <w:tc>
          <w:tcPr>
            <w:tcW w:w="737" w:type="dxa"/>
          </w:tcPr>
          <w:p>
            <w:pPr>
              <w:pStyle w:val="12"/>
              <w:spacing w:before="212" w:line="218" w:lineRule="auto"/>
              <w:ind w:left="125" w:right="116"/>
              <w:jc w:val="both"/>
              <w:rPr>
                <w:b/>
                <w:sz w:val="24"/>
              </w:rPr>
            </w:pPr>
            <w:r>
              <w:rPr>
                <w:b/>
                <w:sz w:val="24"/>
              </w:rPr>
              <w:t>是否经过党员推荐</w:t>
            </w:r>
          </w:p>
        </w:tc>
        <w:tc>
          <w:tcPr>
            <w:tcW w:w="736" w:type="dxa"/>
          </w:tcPr>
          <w:p>
            <w:pPr>
              <w:pStyle w:val="12"/>
              <w:spacing w:before="71" w:line="218" w:lineRule="auto"/>
              <w:ind w:left="125" w:right="116"/>
              <w:jc w:val="both"/>
              <w:rPr>
                <w:b/>
                <w:sz w:val="24"/>
              </w:rPr>
            </w:pPr>
            <w:r>
              <w:rPr>
                <w:b/>
                <w:sz w:val="24"/>
              </w:rPr>
              <w:t>是否经过群团组织推优</w:t>
            </w:r>
          </w:p>
        </w:tc>
        <w:tc>
          <w:tcPr>
            <w:tcW w:w="1133" w:type="dxa"/>
          </w:tcPr>
          <w:p>
            <w:pPr>
              <w:pStyle w:val="12"/>
              <w:rPr>
                <w:rFonts w:ascii="仿宋_GB2312"/>
                <w:sz w:val="24"/>
              </w:rPr>
            </w:pPr>
          </w:p>
          <w:p>
            <w:pPr>
              <w:pStyle w:val="12"/>
              <w:spacing w:before="184" w:line="218" w:lineRule="auto"/>
              <w:ind w:left="203" w:right="194"/>
              <w:rPr>
                <w:b/>
                <w:sz w:val="24"/>
              </w:rPr>
            </w:pPr>
            <w:r>
              <w:rPr>
                <w:b/>
                <w:sz w:val="24"/>
              </w:rPr>
              <w:t>申请入党时间</w:t>
            </w:r>
          </w:p>
        </w:tc>
        <w:tc>
          <w:tcPr>
            <w:tcW w:w="1133" w:type="dxa"/>
          </w:tcPr>
          <w:p>
            <w:pPr>
              <w:pStyle w:val="12"/>
              <w:rPr>
                <w:rFonts w:ascii="仿宋_GB2312"/>
                <w:sz w:val="24"/>
              </w:rPr>
            </w:pPr>
          </w:p>
          <w:p>
            <w:pPr>
              <w:pStyle w:val="12"/>
              <w:spacing w:before="184" w:line="218" w:lineRule="auto"/>
              <w:ind w:left="202" w:right="194"/>
              <w:rPr>
                <w:b/>
                <w:sz w:val="24"/>
              </w:rPr>
            </w:pPr>
            <w:r>
              <w:rPr>
                <w:b/>
                <w:sz w:val="24"/>
              </w:rPr>
              <w:t>派人谈话时间</w:t>
            </w:r>
          </w:p>
        </w:tc>
        <w:tc>
          <w:tcPr>
            <w:tcW w:w="1133" w:type="dxa"/>
          </w:tcPr>
          <w:p>
            <w:pPr>
              <w:pStyle w:val="12"/>
              <w:spacing w:before="71" w:line="218" w:lineRule="auto"/>
              <w:ind w:left="202" w:right="196"/>
              <w:jc w:val="both"/>
              <w:rPr>
                <w:b/>
                <w:sz w:val="24"/>
              </w:rPr>
            </w:pPr>
            <w:r>
              <w:rPr>
                <w:b/>
                <w:sz w:val="24"/>
              </w:rPr>
              <w:t>党支部研究确定入党积极分子时间</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720" w:type="dxa"/>
          </w:tcPr>
          <w:p>
            <w:pPr>
              <w:pStyle w:val="12"/>
              <w:rPr>
                <w:rFonts w:ascii="Times New Roman"/>
                <w:sz w:val="26"/>
              </w:rPr>
            </w:pPr>
          </w:p>
        </w:tc>
        <w:tc>
          <w:tcPr>
            <w:tcW w:w="1164" w:type="dxa"/>
          </w:tcPr>
          <w:p>
            <w:pPr>
              <w:pStyle w:val="12"/>
              <w:rPr>
                <w:rFonts w:ascii="Times New Roman"/>
                <w:sz w:val="26"/>
              </w:rPr>
            </w:pPr>
          </w:p>
        </w:tc>
        <w:tc>
          <w:tcPr>
            <w:tcW w:w="736" w:type="dxa"/>
          </w:tcPr>
          <w:p>
            <w:pPr>
              <w:pStyle w:val="12"/>
              <w:rPr>
                <w:rFonts w:ascii="Times New Roman"/>
                <w:sz w:val="26"/>
              </w:rPr>
            </w:pPr>
          </w:p>
        </w:tc>
        <w:tc>
          <w:tcPr>
            <w:tcW w:w="738"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943" w:type="dxa"/>
          </w:tcPr>
          <w:p>
            <w:pPr>
              <w:pStyle w:val="12"/>
              <w:rPr>
                <w:rFonts w:ascii="Times New Roman"/>
                <w:sz w:val="26"/>
              </w:rPr>
            </w:pPr>
          </w:p>
        </w:tc>
        <w:tc>
          <w:tcPr>
            <w:tcW w:w="737" w:type="dxa"/>
          </w:tcPr>
          <w:p>
            <w:pPr>
              <w:pStyle w:val="12"/>
              <w:rPr>
                <w:rFonts w:ascii="Times New Roman"/>
                <w:sz w:val="26"/>
              </w:rPr>
            </w:pPr>
          </w:p>
        </w:tc>
        <w:tc>
          <w:tcPr>
            <w:tcW w:w="736"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c>
          <w:tcPr>
            <w:tcW w:w="1133" w:type="dxa"/>
          </w:tcPr>
          <w:p>
            <w:pPr>
              <w:pStyle w:val="12"/>
              <w:rPr>
                <w:rFonts w:ascii="Times New Roman"/>
                <w:sz w:val="26"/>
              </w:rPr>
            </w:pPr>
          </w:p>
        </w:tc>
      </w:tr>
    </w:tbl>
    <w:p>
      <w:pPr>
        <w:spacing w:before="167"/>
        <w:ind w:left="117" w:right="0" w:firstLine="0"/>
        <w:jc w:val="left"/>
        <w:rPr>
          <w:rFonts w:hint="eastAsia" w:ascii="宋体" w:eastAsia="宋体"/>
          <w:sz w:val="28"/>
        </w:rPr>
      </w:pPr>
      <w:r>
        <w:pict>
          <v:shape id="_x0000_s1064" o:spid="_x0000_s1064" o:spt="202" type="#_x0000_t202" style="position:absolute;left:0pt;margin-left:400.05pt;margin-top:71.65pt;height:13.3pt;width:42pt;mso-position-horizontal-relative:page;z-index:-25162854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4 </w:t>
                  </w:r>
                  <w:r>
                    <w:rPr>
                      <w:rFonts w:ascii="宋体" w:hAnsi="宋体"/>
                      <w:sz w:val="24"/>
                    </w:rPr>
                    <w:t>—</w:t>
                  </w:r>
                </w:p>
              </w:txbxContent>
            </v:textbox>
          </v:shape>
        </w:pict>
      </w:r>
      <w:r>
        <w:rPr>
          <w:rFonts w:hint="eastAsia" w:ascii="宋体" w:eastAsia="宋体"/>
          <w:sz w:val="28"/>
        </w:rPr>
        <w:t>注：报上级党委备案用。</w:t>
      </w:r>
    </w:p>
    <w:p>
      <w:pPr>
        <w:pStyle w:val="7"/>
        <w:rPr>
          <w:rFonts w:ascii="宋体"/>
          <w:sz w:val="20"/>
        </w:rPr>
      </w:pPr>
    </w:p>
    <w:p>
      <w:pPr>
        <w:pStyle w:val="7"/>
        <w:rPr>
          <w:rFonts w:ascii="宋体"/>
          <w:sz w:val="20"/>
        </w:rPr>
      </w:pPr>
    </w:p>
    <w:p>
      <w:pPr>
        <w:pStyle w:val="7"/>
        <w:rPr>
          <w:rFonts w:ascii="宋体"/>
          <w:sz w:val="20"/>
        </w:rPr>
      </w:pPr>
      <w:r>
        <w:pict>
          <v:rect id="_x0000_s1065" o:spid="_x0000_s1065" o:spt="1" style="position:absolute;left:0pt;margin-left:392.55pt;margin-top:14.75pt;height:28.35pt;width:67.55pt;mso-position-horizontal-relative:page;mso-wrap-distance-bottom:0pt;mso-wrap-distance-top:0pt;z-index:-251578368;mso-width-relative:page;mso-height-relative:page;" fillcolor="#FFFFFF" filled="t" stroked="f" coordsize="21600,21600">
            <v:path/>
            <v:fill on="t" focussize="0,0"/>
            <v:stroke on="f"/>
            <v:imagedata o:title=""/>
            <o:lock v:ext="edit"/>
            <w10:wrap type="topAndBottom"/>
          </v:rect>
        </w:pict>
      </w:r>
    </w:p>
    <w:p>
      <w:pPr>
        <w:spacing w:after="0"/>
        <w:rPr>
          <w:rFonts w:ascii="宋体"/>
          <w:sz w:val="20"/>
        </w:rPr>
        <w:sectPr>
          <w:footerReference r:id="rId23" w:type="even"/>
          <w:pgSz w:w="16840" w:h="11910" w:orient="landscape"/>
          <w:pgMar w:top="1100" w:right="1640" w:bottom="280" w:left="1660" w:header="0" w:footer="0" w:gutter="0"/>
          <w:cols w:space="720" w:num="1"/>
        </w:sectPr>
      </w:pPr>
    </w:p>
    <w:p>
      <w:pPr>
        <w:pStyle w:val="7"/>
        <w:spacing w:before="10"/>
        <w:rPr>
          <w:rFonts w:ascii="宋体"/>
          <w:sz w:val="12"/>
        </w:rPr>
      </w:pPr>
    </w:p>
    <w:p>
      <w:pPr>
        <w:pStyle w:val="7"/>
        <w:spacing w:before="65"/>
        <w:ind w:left="189"/>
        <w:rPr>
          <w:rFonts w:hint="eastAsia" w:ascii="楷体_GB2312" w:eastAsia="楷体_GB2312"/>
        </w:rPr>
      </w:pPr>
      <w:r>
        <w:rPr>
          <w:rFonts w:hint="eastAsia" w:ascii="楷体_GB2312" w:eastAsia="楷体_GB2312"/>
        </w:rPr>
        <w:t xml:space="preserve">参考模板 </w:t>
      </w:r>
      <w:r>
        <w:rPr>
          <w:rFonts w:ascii="Times New Roman" w:eastAsia="Times New Roman"/>
        </w:rPr>
        <w:t>3</w:t>
      </w:r>
      <w:r>
        <w:rPr>
          <w:rFonts w:hint="eastAsia" w:ascii="楷体_GB2312" w:eastAsia="楷体_GB2312"/>
        </w:rPr>
        <w:t>：</w:t>
      </w:r>
    </w:p>
    <w:p>
      <w:pPr>
        <w:pStyle w:val="7"/>
        <w:rPr>
          <w:rFonts w:ascii="楷体_GB2312"/>
          <w:sz w:val="34"/>
        </w:rPr>
      </w:pPr>
    </w:p>
    <w:p>
      <w:pPr>
        <w:pStyle w:val="7"/>
        <w:rPr>
          <w:rFonts w:ascii="楷体_GB2312"/>
          <w:sz w:val="34"/>
        </w:rPr>
      </w:pPr>
    </w:p>
    <w:p>
      <w:pPr>
        <w:pStyle w:val="4"/>
        <w:spacing w:before="236" w:line="216" w:lineRule="auto"/>
        <w:ind w:left="2292" w:right="1192" w:hanging="1101"/>
      </w:pPr>
      <w:r>
        <w:t>关于同意×××等××名同志为入党积极分子的批复</w:t>
      </w:r>
    </w:p>
    <w:p>
      <w:pPr>
        <w:pStyle w:val="7"/>
        <w:spacing w:before="1"/>
        <w:rPr>
          <w:rFonts w:ascii="方正小标宋简体"/>
          <w:sz w:val="33"/>
        </w:rPr>
      </w:pPr>
    </w:p>
    <w:p>
      <w:pPr>
        <w:pStyle w:val="7"/>
        <w:ind w:left="189"/>
      </w:pPr>
      <w:r>
        <w:t>××党支部：</w:t>
      </w:r>
    </w:p>
    <w:p>
      <w:pPr>
        <w:pStyle w:val="7"/>
        <w:spacing w:before="130" w:line="316" w:lineRule="auto"/>
        <w:ind w:left="189" w:right="177" w:firstLine="640"/>
      </w:pPr>
      <w:r>
        <w:t>《关于将×××等××名同志进行入党积极分子备案的报告》已收悉。</w:t>
      </w:r>
    </w:p>
    <w:p>
      <w:pPr>
        <w:pStyle w:val="7"/>
        <w:spacing w:line="316" w:lineRule="auto"/>
        <w:ind w:left="189" w:right="188" w:firstLine="640"/>
        <w:jc w:val="both"/>
      </w:pPr>
      <w:r>
        <w:rPr>
          <w:spacing w:val="-12"/>
        </w:rPr>
        <w:t>经研究，同意×××等××名同志为入党积极分子。请</w:t>
      </w:r>
      <w:r>
        <w:rPr>
          <w:spacing w:val="-16"/>
        </w:rPr>
        <w:t>按照发展党员工作有关规定，做好对×××等××名同志的培养教育和考察工作。</w:t>
      </w:r>
    </w:p>
    <w:p>
      <w:pPr>
        <w:pStyle w:val="7"/>
      </w:pPr>
    </w:p>
    <w:p>
      <w:pPr>
        <w:pStyle w:val="7"/>
      </w:pPr>
    </w:p>
    <w:p>
      <w:pPr>
        <w:pStyle w:val="7"/>
      </w:pPr>
    </w:p>
    <w:p>
      <w:pPr>
        <w:pStyle w:val="7"/>
        <w:spacing w:before="11"/>
        <w:rPr>
          <w:sz w:val="35"/>
        </w:rPr>
      </w:pPr>
    </w:p>
    <w:p>
      <w:pPr>
        <w:pStyle w:val="7"/>
        <w:ind w:left="4175" w:right="814"/>
        <w:jc w:val="center"/>
        <w:rPr>
          <w:rFonts w:ascii="Times New Roman" w:hAnsi="Times New Roman" w:eastAsia="Times New Roman"/>
        </w:rPr>
      </w:pPr>
      <w:r>
        <w:t>中共××委员会</w:t>
      </w:r>
      <w:r>
        <w:rPr>
          <w:rFonts w:ascii="Times New Roman" w:hAnsi="Times New Roman" w:eastAsia="Times New Roman"/>
        </w:rPr>
        <w:t>(</w:t>
      </w:r>
      <w:r>
        <w:t>盖章</w:t>
      </w:r>
      <w:r>
        <w:rPr>
          <w:rFonts w:ascii="Times New Roman" w:hAnsi="Times New Roman" w:eastAsia="Times New Roman"/>
        </w:rPr>
        <w:t>)</w:t>
      </w:r>
    </w:p>
    <w:p>
      <w:pPr>
        <w:pStyle w:val="7"/>
        <w:spacing w:before="150"/>
        <w:ind w:left="4175" w:right="815"/>
        <w:jc w:val="center"/>
      </w:pPr>
      <w:r>
        <w:t>××××年××月××日</w:t>
      </w:r>
    </w:p>
    <w:p>
      <w:pPr>
        <w:spacing w:after="0"/>
        <w:jc w:val="center"/>
        <w:sectPr>
          <w:footerReference r:id="rId24" w:type="default"/>
          <w:pgSz w:w="11910" w:h="16840"/>
          <w:pgMar w:top="1600" w:right="1680" w:bottom="1380" w:left="1680" w:header="0" w:footer="1186" w:gutter="0"/>
          <w:pgNumType w:start="53"/>
          <w:cols w:space="720" w:num="1"/>
        </w:sectPr>
      </w:pPr>
    </w:p>
    <w:p>
      <w:pPr>
        <w:pStyle w:val="7"/>
        <w:rPr>
          <w:sz w:val="20"/>
        </w:rPr>
      </w:pPr>
    </w:p>
    <w:p>
      <w:pPr>
        <w:pStyle w:val="7"/>
        <w:rPr>
          <w:sz w:val="20"/>
        </w:rPr>
      </w:pPr>
    </w:p>
    <w:p>
      <w:pPr>
        <w:pStyle w:val="7"/>
        <w:spacing w:before="8"/>
        <w:rPr>
          <w:sz w:val="24"/>
        </w:rPr>
      </w:pPr>
    </w:p>
    <w:p>
      <w:pPr>
        <w:spacing w:after="0"/>
        <w:rPr>
          <w:sz w:val="24"/>
        </w:rPr>
        <w:sectPr>
          <w:footerReference r:id="rId25" w:type="even"/>
          <w:pgSz w:w="16840" w:h="11910" w:orient="landscape"/>
          <w:pgMar w:top="1100" w:right="740" w:bottom="280" w:left="1360" w:header="0" w:footer="0" w:gutter="0"/>
          <w:cols w:space="720" w:num="1"/>
        </w:sectPr>
      </w:pPr>
    </w:p>
    <w:p>
      <w:pPr>
        <w:spacing w:before="66"/>
        <w:ind w:left="189" w:right="0" w:firstLine="0"/>
        <w:jc w:val="left"/>
        <w:rPr>
          <w:rFonts w:hint="eastAsia" w:ascii="楷体_GB2312" w:eastAsia="楷体_GB2312"/>
          <w:b/>
          <w:sz w:val="32"/>
        </w:rPr>
      </w:pPr>
      <w:r>
        <w:rPr>
          <w:rFonts w:hint="eastAsia" w:ascii="楷体_GB2312" w:eastAsia="楷体_GB2312"/>
          <w:b/>
          <w:spacing w:val="-18"/>
          <w:sz w:val="32"/>
        </w:rPr>
        <w:t xml:space="preserve">参考模板 </w:t>
      </w:r>
      <w:r>
        <w:rPr>
          <w:rFonts w:ascii="Times New Roman" w:eastAsia="Times New Roman"/>
          <w:b/>
          <w:sz w:val="32"/>
        </w:rPr>
        <w:t>4</w:t>
      </w:r>
      <w:r>
        <w:rPr>
          <w:rFonts w:hint="eastAsia" w:ascii="楷体_GB2312" w:eastAsia="楷体_GB2312"/>
          <w:b/>
          <w:sz w:val="32"/>
        </w:rPr>
        <w:t>：</w:t>
      </w:r>
    </w:p>
    <w:p>
      <w:pPr>
        <w:pStyle w:val="3"/>
        <w:spacing w:before="358"/>
        <w:ind w:left="189"/>
        <w:jc w:val="left"/>
      </w:pPr>
      <w:r>
        <w:rPr>
          <w:b w:val="0"/>
        </w:rPr>
        <w:br w:type="column"/>
      </w:r>
      <w:r>
        <w:t>入党积极分子台账</w:t>
      </w:r>
    </w:p>
    <w:p>
      <w:pPr>
        <w:spacing w:after="0"/>
        <w:jc w:val="left"/>
        <w:sectPr>
          <w:type w:val="continuous"/>
          <w:pgSz w:w="16840" w:h="11910" w:orient="landscape"/>
          <w:pgMar w:top="1600" w:right="740" w:bottom="1300" w:left="1360" w:header="720" w:footer="720" w:gutter="0"/>
          <w:cols w:equalWidth="0" w:num="2">
            <w:col w:w="2070" w:space="3342"/>
            <w:col w:w="9328"/>
          </w:cols>
        </w:sectPr>
      </w:pPr>
    </w:p>
    <w:p>
      <w:pPr>
        <w:pStyle w:val="7"/>
        <w:spacing w:before="18"/>
        <w:rPr>
          <w:rFonts w:ascii="Microsoft JhengHei"/>
          <w:b/>
          <w:sz w:val="13"/>
        </w:rPr>
      </w:pPr>
      <w:r>
        <w:pict>
          <v:shape id="_x0000_s1066" o:spid="_x0000_s1066" o:spt="202" type="#_x0000_t202" style="position:absolute;left:0pt;margin-left:415.05pt;margin-top:536.55pt;height:13.3pt;width:42pt;mso-position-horizontal-relative:page;mso-position-vertical-relative:page;z-index:-251625472;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b/>
                      <w:sz w:val="24"/>
                    </w:rPr>
                  </w:pPr>
                  <w:r>
                    <w:rPr>
                      <w:rFonts w:ascii="宋体" w:hAnsi="宋体"/>
                      <w:b/>
                      <w:sz w:val="24"/>
                    </w:rPr>
                    <w:t xml:space="preserve">— </w:t>
                  </w:r>
                  <w:r>
                    <w:rPr>
                      <w:rFonts w:ascii="Times New Roman" w:hAnsi="Times New Roman"/>
                      <w:b/>
                      <w:sz w:val="24"/>
                    </w:rPr>
                    <w:t>6</w:t>
                  </w:r>
                  <w:r>
                    <w:rPr>
                      <w:rFonts w:ascii="Times New Roman" w:hAnsi="Times New Roman"/>
                      <w:b/>
                      <w:spacing w:val="57"/>
                      <w:sz w:val="24"/>
                    </w:rPr>
                    <w:t xml:space="preserve"> </w:t>
                  </w:r>
                  <w:r>
                    <w:rPr>
                      <w:rFonts w:ascii="宋体" w:hAnsi="宋体"/>
                      <w:b/>
                      <w:spacing w:val="-20"/>
                      <w:sz w:val="24"/>
                    </w:rPr>
                    <w:t>—</w:t>
                  </w:r>
                </w:p>
              </w:txbxContent>
            </v:textbox>
          </v:shape>
        </w:pict>
      </w:r>
      <w:r>
        <w:pict>
          <v:shape id="_x0000_s1067" o:spid="_x0000_s1067" o:spt="202" type="#_x0000_t202" style="position:absolute;left:0pt;margin-left:53.3pt;margin-top:89.7pt;height:44pt;width:18pt;mso-position-horizontal-relative:page;mso-position-vertical-relative:page;z-index:-251624448;mso-width-relative:page;mso-height-relative:page;" filled="f" stroked="f" coordsize="21600,21600">
            <v:path/>
            <v:fill on="f" focussize="0,0"/>
            <v:stroke on="f" joinstyle="miter"/>
            <v:imagedata o:title=""/>
            <o:lock v:ext="edit"/>
            <v:textbox inset="0mm,0mm,0mm,0mm" style="layout-flow:vertical;">
              <w:txbxContent>
                <w:p>
                  <w:pPr>
                    <w:spacing w:before="0" w:line="339" w:lineRule="exact"/>
                    <w:ind w:left="20" w:right="0" w:firstLine="0"/>
                    <w:jc w:val="left"/>
                    <w:rPr>
                      <w:rFonts w:ascii="宋体"/>
                      <w:sz w:val="28"/>
                    </w:rPr>
                  </w:pPr>
                  <w:r>
                    <w:rPr>
                      <w:rFonts w:ascii="宋体"/>
                      <w:sz w:val="28"/>
                    </w:rPr>
                    <w:t>- 54 -</w:t>
                  </w:r>
                </w:p>
              </w:txbxContent>
            </v:textbox>
          </v:shape>
        </w:pict>
      </w:r>
    </w:p>
    <w:p>
      <w:pPr>
        <w:tabs>
          <w:tab w:val="left" w:pos="11054"/>
          <w:tab w:val="left" w:pos="12682"/>
          <w:tab w:val="left" w:pos="13282"/>
          <w:tab w:val="left" w:pos="13882"/>
        </w:tabs>
        <w:spacing w:before="75" w:after="4"/>
        <w:ind w:left="309" w:right="0" w:firstLine="0"/>
        <w:jc w:val="left"/>
        <w:rPr>
          <w:b/>
          <w:sz w:val="24"/>
        </w:rPr>
      </w:pPr>
      <w:r>
        <w:rPr>
          <w:rFonts w:hint="eastAsia" w:ascii="黑体" w:eastAsia="黑体"/>
          <w:b/>
          <w:sz w:val="24"/>
        </w:rPr>
        <w:t>单位</w:t>
      </w:r>
      <w:r>
        <w:rPr>
          <w:rFonts w:ascii="Times New Roman" w:eastAsia="Times New Roman"/>
          <w:b/>
          <w:sz w:val="24"/>
        </w:rPr>
        <w:t>:</w:t>
      </w:r>
      <w:r>
        <w:rPr>
          <w:rFonts w:ascii="Times New Roman" w:eastAsia="Times New Roman"/>
          <w:b/>
          <w:sz w:val="24"/>
        </w:rPr>
        <w:tab/>
      </w:r>
      <w:r>
        <w:rPr>
          <w:rFonts w:hint="eastAsia" w:ascii="黑体" w:eastAsia="黑体"/>
          <w:b/>
          <w:sz w:val="24"/>
        </w:rPr>
        <w:t>填写时间</w:t>
      </w:r>
      <w:r>
        <w:rPr>
          <w:rFonts w:ascii="Times New Roman" w:eastAsia="Times New Roman"/>
          <w:b/>
          <w:sz w:val="24"/>
        </w:rPr>
        <w:t>:</w:t>
      </w:r>
      <w:r>
        <w:rPr>
          <w:rFonts w:ascii="Times New Roman" w:eastAsia="Times New Roman"/>
          <w:b/>
          <w:sz w:val="24"/>
        </w:rPr>
        <w:tab/>
      </w:r>
      <w:r>
        <w:rPr>
          <w:b/>
          <w:sz w:val="24"/>
        </w:rPr>
        <w:t>年</w:t>
      </w:r>
      <w:r>
        <w:rPr>
          <w:b/>
          <w:sz w:val="24"/>
        </w:rPr>
        <w:tab/>
      </w:r>
      <w:r>
        <w:rPr>
          <w:b/>
          <w:sz w:val="24"/>
        </w:rPr>
        <w:t>月</w:t>
      </w:r>
      <w:r>
        <w:rPr>
          <w:b/>
          <w:sz w:val="24"/>
        </w:rPr>
        <w:tab/>
      </w:r>
      <w:r>
        <w:rPr>
          <w:b/>
          <w:sz w:val="24"/>
        </w:rPr>
        <w:t>日</w:t>
      </w:r>
    </w:p>
    <w:tbl>
      <w:tblPr>
        <w:tblStyle w:val="8"/>
        <w:tblW w:w="0" w:type="auto"/>
        <w:tblInd w:w="11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84"/>
        <w:gridCol w:w="1126"/>
        <w:gridCol w:w="712"/>
        <w:gridCol w:w="713"/>
        <w:gridCol w:w="712"/>
        <w:gridCol w:w="1096"/>
        <w:gridCol w:w="1097"/>
        <w:gridCol w:w="1096"/>
        <w:gridCol w:w="912"/>
        <w:gridCol w:w="1096"/>
        <w:gridCol w:w="1097"/>
        <w:gridCol w:w="1096"/>
        <w:gridCol w:w="729"/>
        <w:gridCol w:w="1124"/>
        <w:gridCol w:w="112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589" w:hRule="atLeast"/>
        </w:trPr>
        <w:tc>
          <w:tcPr>
            <w:tcW w:w="784" w:type="dxa"/>
          </w:tcPr>
          <w:p>
            <w:pPr>
              <w:pStyle w:val="12"/>
              <w:rPr>
                <w:rFonts w:ascii="仿宋_GB2312"/>
                <w:b/>
                <w:sz w:val="24"/>
              </w:rPr>
            </w:pPr>
          </w:p>
          <w:p>
            <w:pPr>
              <w:pStyle w:val="12"/>
              <w:spacing w:before="10"/>
              <w:rPr>
                <w:rFonts w:ascii="仿宋_GB2312"/>
                <w:b/>
                <w:sz w:val="25"/>
              </w:rPr>
            </w:pPr>
          </w:p>
          <w:p>
            <w:pPr>
              <w:pStyle w:val="12"/>
              <w:ind w:left="150"/>
              <w:rPr>
                <w:b/>
                <w:sz w:val="24"/>
              </w:rPr>
            </w:pPr>
            <w:r>
              <w:rPr>
                <w:b/>
                <w:sz w:val="24"/>
              </w:rPr>
              <w:t>序号</w:t>
            </w:r>
          </w:p>
        </w:tc>
        <w:tc>
          <w:tcPr>
            <w:tcW w:w="1126" w:type="dxa"/>
          </w:tcPr>
          <w:p>
            <w:pPr>
              <w:pStyle w:val="12"/>
              <w:rPr>
                <w:rFonts w:ascii="仿宋_GB2312"/>
                <w:b/>
                <w:sz w:val="24"/>
              </w:rPr>
            </w:pPr>
          </w:p>
          <w:p>
            <w:pPr>
              <w:pStyle w:val="12"/>
              <w:spacing w:before="10"/>
              <w:rPr>
                <w:rFonts w:ascii="仿宋_GB2312"/>
                <w:b/>
                <w:sz w:val="25"/>
              </w:rPr>
            </w:pPr>
          </w:p>
          <w:p>
            <w:pPr>
              <w:pStyle w:val="12"/>
              <w:ind w:left="320"/>
              <w:rPr>
                <w:b/>
                <w:sz w:val="24"/>
              </w:rPr>
            </w:pPr>
            <w:r>
              <w:rPr>
                <w:b/>
                <w:sz w:val="24"/>
              </w:rPr>
              <w:t>姓名</w:t>
            </w:r>
          </w:p>
        </w:tc>
        <w:tc>
          <w:tcPr>
            <w:tcW w:w="712" w:type="dxa"/>
          </w:tcPr>
          <w:p>
            <w:pPr>
              <w:pStyle w:val="12"/>
              <w:rPr>
                <w:rFonts w:ascii="仿宋_GB2312"/>
                <w:b/>
                <w:sz w:val="24"/>
              </w:rPr>
            </w:pPr>
          </w:p>
          <w:p>
            <w:pPr>
              <w:pStyle w:val="12"/>
              <w:spacing w:before="10"/>
              <w:rPr>
                <w:rFonts w:ascii="仿宋_GB2312"/>
                <w:b/>
                <w:sz w:val="25"/>
              </w:rPr>
            </w:pPr>
          </w:p>
          <w:p>
            <w:pPr>
              <w:pStyle w:val="12"/>
              <w:ind w:left="114"/>
              <w:rPr>
                <w:b/>
                <w:sz w:val="24"/>
              </w:rPr>
            </w:pPr>
            <w:r>
              <w:rPr>
                <w:b/>
                <w:sz w:val="24"/>
              </w:rPr>
              <w:t>性别</w:t>
            </w:r>
          </w:p>
        </w:tc>
        <w:tc>
          <w:tcPr>
            <w:tcW w:w="713" w:type="dxa"/>
          </w:tcPr>
          <w:p>
            <w:pPr>
              <w:pStyle w:val="12"/>
              <w:rPr>
                <w:rFonts w:ascii="仿宋_GB2312"/>
                <w:b/>
                <w:sz w:val="24"/>
              </w:rPr>
            </w:pPr>
          </w:p>
          <w:p>
            <w:pPr>
              <w:pStyle w:val="12"/>
              <w:spacing w:before="10"/>
              <w:rPr>
                <w:rFonts w:ascii="仿宋_GB2312"/>
                <w:b/>
                <w:sz w:val="25"/>
              </w:rPr>
            </w:pPr>
          </w:p>
          <w:p>
            <w:pPr>
              <w:pStyle w:val="12"/>
              <w:ind w:left="114"/>
              <w:rPr>
                <w:b/>
                <w:sz w:val="24"/>
              </w:rPr>
            </w:pPr>
            <w:r>
              <w:rPr>
                <w:b/>
                <w:sz w:val="24"/>
              </w:rPr>
              <w:t>民族</w:t>
            </w:r>
          </w:p>
        </w:tc>
        <w:tc>
          <w:tcPr>
            <w:tcW w:w="712" w:type="dxa"/>
          </w:tcPr>
          <w:p>
            <w:pPr>
              <w:pStyle w:val="12"/>
              <w:rPr>
                <w:rFonts w:ascii="仿宋_GB2312"/>
                <w:b/>
                <w:sz w:val="24"/>
              </w:rPr>
            </w:pPr>
          </w:p>
          <w:p>
            <w:pPr>
              <w:pStyle w:val="12"/>
              <w:spacing w:before="212" w:line="218" w:lineRule="auto"/>
              <w:ind w:left="113" w:right="104"/>
              <w:rPr>
                <w:b/>
                <w:sz w:val="24"/>
              </w:rPr>
            </w:pPr>
            <w:r>
              <w:rPr>
                <w:b/>
                <w:sz w:val="24"/>
              </w:rPr>
              <w:t>文化程度</w:t>
            </w:r>
          </w:p>
        </w:tc>
        <w:tc>
          <w:tcPr>
            <w:tcW w:w="1096" w:type="dxa"/>
          </w:tcPr>
          <w:p>
            <w:pPr>
              <w:pStyle w:val="12"/>
              <w:rPr>
                <w:rFonts w:ascii="仿宋_GB2312"/>
                <w:b/>
                <w:sz w:val="24"/>
              </w:rPr>
            </w:pPr>
          </w:p>
          <w:p>
            <w:pPr>
              <w:pStyle w:val="12"/>
              <w:spacing w:before="212" w:line="218" w:lineRule="auto"/>
              <w:ind w:left="305" w:right="296"/>
              <w:rPr>
                <w:b/>
                <w:sz w:val="24"/>
              </w:rPr>
            </w:pPr>
            <w:r>
              <w:rPr>
                <w:b/>
                <w:sz w:val="24"/>
              </w:rPr>
              <w:t>出生日期</w:t>
            </w:r>
          </w:p>
        </w:tc>
        <w:tc>
          <w:tcPr>
            <w:tcW w:w="1097" w:type="dxa"/>
          </w:tcPr>
          <w:p>
            <w:pPr>
              <w:pStyle w:val="12"/>
              <w:spacing w:before="8"/>
              <w:rPr>
                <w:rFonts w:ascii="仿宋_GB2312"/>
                <w:b/>
                <w:sz w:val="29"/>
              </w:rPr>
            </w:pPr>
          </w:p>
          <w:p>
            <w:pPr>
              <w:pStyle w:val="12"/>
              <w:spacing w:line="218" w:lineRule="auto"/>
              <w:ind w:left="185" w:right="177"/>
              <w:jc w:val="both"/>
              <w:rPr>
                <w:b/>
                <w:sz w:val="24"/>
              </w:rPr>
            </w:pPr>
            <w:r>
              <w:rPr>
                <w:b/>
                <w:sz w:val="24"/>
              </w:rPr>
              <w:t>工作或学习所在单位</w:t>
            </w:r>
          </w:p>
        </w:tc>
        <w:tc>
          <w:tcPr>
            <w:tcW w:w="1096" w:type="dxa"/>
          </w:tcPr>
          <w:p>
            <w:pPr>
              <w:pStyle w:val="12"/>
              <w:rPr>
                <w:rFonts w:ascii="仿宋_GB2312"/>
                <w:b/>
                <w:sz w:val="24"/>
              </w:rPr>
            </w:pPr>
          </w:p>
          <w:p>
            <w:pPr>
              <w:pStyle w:val="12"/>
              <w:spacing w:before="212" w:line="218" w:lineRule="auto"/>
              <w:ind w:left="184" w:right="175"/>
              <w:rPr>
                <w:b/>
                <w:sz w:val="24"/>
              </w:rPr>
            </w:pPr>
            <w:r>
              <w:rPr>
                <w:b/>
                <w:sz w:val="24"/>
              </w:rPr>
              <w:t>参加工作时间</w:t>
            </w:r>
          </w:p>
        </w:tc>
        <w:tc>
          <w:tcPr>
            <w:tcW w:w="912" w:type="dxa"/>
          </w:tcPr>
          <w:p>
            <w:pPr>
              <w:pStyle w:val="12"/>
              <w:rPr>
                <w:rFonts w:ascii="仿宋_GB2312"/>
                <w:b/>
                <w:sz w:val="24"/>
              </w:rPr>
            </w:pPr>
          </w:p>
          <w:p>
            <w:pPr>
              <w:pStyle w:val="12"/>
              <w:spacing w:before="212" w:line="218" w:lineRule="auto"/>
              <w:ind w:left="212" w:right="204"/>
              <w:rPr>
                <w:b/>
                <w:sz w:val="24"/>
              </w:rPr>
            </w:pPr>
            <w:r>
              <w:rPr>
                <w:b/>
                <w:sz w:val="24"/>
              </w:rPr>
              <w:t>职务职称</w:t>
            </w:r>
          </w:p>
        </w:tc>
        <w:tc>
          <w:tcPr>
            <w:tcW w:w="1096" w:type="dxa"/>
          </w:tcPr>
          <w:p>
            <w:pPr>
              <w:pStyle w:val="12"/>
              <w:rPr>
                <w:rFonts w:ascii="仿宋_GB2312"/>
                <w:b/>
                <w:sz w:val="24"/>
              </w:rPr>
            </w:pPr>
          </w:p>
          <w:p>
            <w:pPr>
              <w:pStyle w:val="12"/>
              <w:spacing w:before="212" w:line="218" w:lineRule="auto"/>
              <w:ind w:left="184" w:right="176"/>
              <w:rPr>
                <w:b/>
                <w:sz w:val="24"/>
              </w:rPr>
            </w:pPr>
            <w:r>
              <w:rPr>
                <w:b/>
                <w:sz w:val="24"/>
              </w:rPr>
              <w:t>申请入党时间</w:t>
            </w:r>
          </w:p>
        </w:tc>
        <w:tc>
          <w:tcPr>
            <w:tcW w:w="1097" w:type="dxa"/>
          </w:tcPr>
          <w:p>
            <w:pPr>
              <w:pStyle w:val="12"/>
              <w:rPr>
                <w:rFonts w:ascii="仿宋_GB2312"/>
                <w:b/>
                <w:sz w:val="24"/>
              </w:rPr>
            </w:pPr>
          </w:p>
          <w:p>
            <w:pPr>
              <w:pStyle w:val="12"/>
              <w:spacing w:before="212" w:line="218" w:lineRule="auto"/>
              <w:ind w:left="184" w:right="178"/>
              <w:rPr>
                <w:b/>
                <w:sz w:val="24"/>
              </w:rPr>
            </w:pPr>
            <w:r>
              <w:rPr>
                <w:b/>
                <w:sz w:val="24"/>
              </w:rPr>
              <w:t>派人谈话时间</w:t>
            </w:r>
          </w:p>
        </w:tc>
        <w:tc>
          <w:tcPr>
            <w:tcW w:w="1096" w:type="dxa"/>
          </w:tcPr>
          <w:p>
            <w:pPr>
              <w:pStyle w:val="12"/>
              <w:spacing w:before="99" w:line="218" w:lineRule="auto"/>
              <w:ind w:left="183" w:right="176"/>
              <w:jc w:val="both"/>
              <w:rPr>
                <w:b/>
                <w:sz w:val="24"/>
              </w:rPr>
            </w:pPr>
            <w:r>
              <w:rPr>
                <w:b/>
                <w:sz w:val="24"/>
              </w:rPr>
              <w:t>党支部研究确定入党积极分子时间</w:t>
            </w:r>
          </w:p>
        </w:tc>
        <w:tc>
          <w:tcPr>
            <w:tcW w:w="729" w:type="dxa"/>
          </w:tcPr>
          <w:p>
            <w:pPr>
              <w:pStyle w:val="12"/>
              <w:spacing w:before="16" w:line="242" w:lineRule="auto"/>
              <w:ind w:left="119" w:right="115"/>
              <w:jc w:val="both"/>
              <w:rPr>
                <w:b/>
                <w:sz w:val="24"/>
              </w:rPr>
            </w:pPr>
            <w:r>
              <w:rPr>
                <w:b/>
                <w:sz w:val="24"/>
              </w:rPr>
              <w:t>是否参加积极分子培训</w:t>
            </w:r>
          </w:p>
        </w:tc>
        <w:tc>
          <w:tcPr>
            <w:tcW w:w="1124" w:type="dxa"/>
          </w:tcPr>
          <w:p>
            <w:pPr>
              <w:pStyle w:val="12"/>
              <w:rPr>
                <w:rFonts w:ascii="仿宋_GB2312"/>
                <w:b/>
                <w:sz w:val="24"/>
              </w:rPr>
            </w:pPr>
          </w:p>
          <w:p>
            <w:pPr>
              <w:pStyle w:val="12"/>
              <w:tabs>
                <w:tab w:val="left" w:pos="675"/>
              </w:tabs>
              <w:spacing w:before="177" w:line="242" w:lineRule="auto"/>
              <w:ind w:left="195" w:right="192"/>
              <w:rPr>
                <w:b/>
                <w:sz w:val="24"/>
              </w:rPr>
            </w:pPr>
            <w:r>
              <w:rPr>
                <w:b/>
                <w:sz w:val="24"/>
              </w:rPr>
              <w:t>所在</w:t>
            </w:r>
            <w:r>
              <w:rPr>
                <w:b/>
                <w:spacing w:val="-15"/>
                <w:sz w:val="24"/>
              </w:rPr>
              <w:t>党</w:t>
            </w:r>
            <w:r>
              <w:rPr>
                <w:b/>
                <w:sz w:val="24"/>
              </w:rPr>
              <w:t>支</w:t>
            </w:r>
            <w:r>
              <w:rPr>
                <w:b/>
                <w:sz w:val="24"/>
              </w:rPr>
              <w:tab/>
            </w:r>
            <w:r>
              <w:rPr>
                <w:b/>
                <w:spacing w:val="-13"/>
                <w:sz w:val="24"/>
              </w:rPr>
              <w:t>部</w:t>
            </w:r>
          </w:p>
        </w:tc>
        <w:tc>
          <w:tcPr>
            <w:tcW w:w="1123" w:type="dxa"/>
          </w:tcPr>
          <w:p>
            <w:pPr>
              <w:pStyle w:val="12"/>
              <w:rPr>
                <w:rFonts w:ascii="仿宋_GB2312"/>
                <w:b/>
                <w:sz w:val="24"/>
              </w:rPr>
            </w:pPr>
          </w:p>
          <w:p>
            <w:pPr>
              <w:pStyle w:val="12"/>
              <w:tabs>
                <w:tab w:val="left" w:pos="674"/>
              </w:tabs>
              <w:spacing w:before="177" w:line="242" w:lineRule="auto"/>
              <w:ind w:left="194" w:right="194"/>
              <w:rPr>
                <w:b/>
                <w:sz w:val="24"/>
              </w:rPr>
            </w:pPr>
            <w:r>
              <w:rPr>
                <w:b/>
                <w:sz w:val="24"/>
              </w:rPr>
              <w:t>培养</w:t>
            </w:r>
            <w:r>
              <w:rPr>
                <w:b/>
                <w:spacing w:val="-15"/>
                <w:sz w:val="24"/>
              </w:rPr>
              <w:t>联</w:t>
            </w:r>
            <w:r>
              <w:rPr>
                <w:b/>
                <w:sz w:val="24"/>
              </w:rPr>
              <w:t>系</w:t>
            </w:r>
            <w:r>
              <w:rPr>
                <w:b/>
                <w:sz w:val="24"/>
              </w:rPr>
              <w:tab/>
            </w:r>
            <w:r>
              <w:rPr>
                <w:b/>
                <w:spacing w:val="-15"/>
                <w:sz w:val="24"/>
              </w:rPr>
              <w:t>人</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6"/>
              </w:rPr>
            </w:pPr>
          </w:p>
        </w:tc>
        <w:tc>
          <w:tcPr>
            <w:tcW w:w="1126" w:type="dxa"/>
          </w:tcPr>
          <w:p>
            <w:pPr>
              <w:pStyle w:val="12"/>
              <w:rPr>
                <w:rFonts w:ascii="Times New Roman"/>
                <w:sz w:val="26"/>
              </w:rPr>
            </w:pPr>
          </w:p>
        </w:tc>
        <w:tc>
          <w:tcPr>
            <w:tcW w:w="712" w:type="dxa"/>
          </w:tcPr>
          <w:p>
            <w:pPr>
              <w:pStyle w:val="12"/>
              <w:rPr>
                <w:rFonts w:ascii="Times New Roman"/>
                <w:sz w:val="26"/>
              </w:rPr>
            </w:pPr>
          </w:p>
        </w:tc>
        <w:tc>
          <w:tcPr>
            <w:tcW w:w="713" w:type="dxa"/>
          </w:tcPr>
          <w:p>
            <w:pPr>
              <w:pStyle w:val="12"/>
              <w:rPr>
                <w:rFonts w:ascii="Times New Roman"/>
                <w:sz w:val="26"/>
              </w:rPr>
            </w:pPr>
          </w:p>
        </w:tc>
        <w:tc>
          <w:tcPr>
            <w:tcW w:w="7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912" w:type="dxa"/>
          </w:tcPr>
          <w:p>
            <w:pPr>
              <w:pStyle w:val="12"/>
              <w:rPr>
                <w:rFonts w:ascii="Times New Roman"/>
                <w:sz w:val="26"/>
              </w:rPr>
            </w:pPr>
          </w:p>
        </w:tc>
        <w:tc>
          <w:tcPr>
            <w:tcW w:w="1096" w:type="dxa"/>
          </w:tcPr>
          <w:p>
            <w:pPr>
              <w:pStyle w:val="12"/>
              <w:rPr>
                <w:rFonts w:ascii="Times New Roman"/>
                <w:sz w:val="26"/>
              </w:rPr>
            </w:pPr>
          </w:p>
        </w:tc>
        <w:tc>
          <w:tcPr>
            <w:tcW w:w="1097" w:type="dxa"/>
          </w:tcPr>
          <w:p>
            <w:pPr>
              <w:pStyle w:val="12"/>
              <w:rPr>
                <w:rFonts w:ascii="Times New Roman"/>
                <w:sz w:val="26"/>
              </w:rPr>
            </w:pPr>
          </w:p>
        </w:tc>
        <w:tc>
          <w:tcPr>
            <w:tcW w:w="1096" w:type="dxa"/>
          </w:tcPr>
          <w:p>
            <w:pPr>
              <w:pStyle w:val="12"/>
              <w:rPr>
                <w:rFonts w:ascii="Times New Roman"/>
                <w:sz w:val="26"/>
              </w:rPr>
            </w:pPr>
          </w:p>
        </w:tc>
        <w:tc>
          <w:tcPr>
            <w:tcW w:w="729" w:type="dxa"/>
          </w:tcPr>
          <w:p>
            <w:pPr>
              <w:pStyle w:val="12"/>
              <w:rPr>
                <w:rFonts w:ascii="Times New Roman"/>
                <w:sz w:val="26"/>
              </w:rPr>
            </w:pPr>
          </w:p>
        </w:tc>
        <w:tc>
          <w:tcPr>
            <w:tcW w:w="1124" w:type="dxa"/>
          </w:tcPr>
          <w:p>
            <w:pPr>
              <w:pStyle w:val="12"/>
              <w:rPr>
                <w:rFonts w:ascii="Times New Roman"/>
                <w:sz w:val="26"/>
              </w:rPr>
            </w:pPr>
          </w:p>
        </w:tc>
        <w:tc>
          <w:tcPr>
            <w:tcW w:w="1123" w:type="dxa"/>
          </w:tcPr>
          <w:p>
            <w:pPr>
              <w:pStyle w:val="12"/>
              <w:rPr>
                <w:rFonts w:ascii="Times New Roman"/>
                <w:sz w:val="26"/>
              </w:rPr>
            </w:pPr>
          </w:p>
        </w:tc>
      </w:tr>
    </w:tbl>
    <w:p>
      <w:pPr>
        <w:pStyle w:val="7"/>
        <w:rPr>
          <w:b/>
          <w:sz w:val="20"/>
        </w:rPr>
      </w:pPr>
    </w:p>
    <w:p>
      <w:pPr>
        <w:pStyle w:val="7"/>
        <w:rPr>
          <w:b/>
          <w:sz w:val="20"/>
        </w:rPr>
      </w:pPr>
    </w:p>
    <w:p>
      <w:pPr>
        <w:pStyle w:val="7"/>
        <w:rPr>
          <w:b/>
          <w:sz w:val="20"/>
        </w:rPr>
      </w:pPr>
    </w:p>
    <w:p>
      <w:pPr>
        <w:pStyle w:val="7"/>
        <w:rPr>
          <w:b/>
          <w:sz w:val="20"/>
        </w:rPr>
      </w:pPr>
    </w:p>
    <w:p>
      <w:pPr>
        <w:pStyle w:val="7"/>
        <w:spacing w:before="2"/>
        <w:rPr>
          <w:b/>
          <w:sz w:val="22"/>
        </w:rPr>
      </w:pPr>
      <w:r>
        <w:pict>
          <v:rect id="_x0000_s1068" o:spid="_x0000_s1068" o:spt="1" style="position:absolute;left:0pt;margin-left:407.55pt;margin-top:16.15pt;height:20.55pt;width:77.3pt;mso-position-horizontal-relative:page;mso-wrap-distance-bottom:0pt;mso-wrap-distance-top:0pt;z-index:-251576320;mso-width-relative:page;mso-height-relative:page;" fillcolor="#FFFFFF" filled="t" stroked="f" coordsize="21600,21600">
            <v:path/>
            <v:fill on="t" focussize="0,0"/>
            <v:stroke on="f"/>
            <v:imagedata o:title=""/>
            <o:lock v:ext="edit"/>
            <w10:wrap type="topAndBottom"/>
          </v:rect>
        </w:pict>
      </w:r>
    </w:p>
    <w:p>
      <w:pPr>
        <w:spacing w:after="0"/>
        <w:rPr>
          <w:sz w:val="22"/>
        </w:rPr>
        <w:sectPr>
          <w:type w:val="continuous"/>
          <w:pgSz w:w="16840" w:h="11910" w:orient="landscape"/>
          <w:pgMar w:top="1600" w:right="740" w:bottom="1300" w:left="1360" w:header="720" w:footer="720" w:gutter="0"/>
          <w:cols w:space="720" w:num="1"/>
        </w:sectPr>
      </w:pPr>
    </w:p>
    <w:p>
      <w:pPr>
        <w:pStyle w:val="7"/>
        <w:spacing w:before="7"/>
        <w:rPr>
          <w:b/>
          <w:sz w:val="13"/>
        </w:rPr>
      </w:pPr>
    </w:p>
    <w:p>
      <w:pPr>
        <w:pStyle w:val="7"/>
        <w:spacing w:before="55"/>
        <w:ind w:left="815" w:right="815"/>
        <w:jc w:val="center"/>
        <w:rPr>
          <w:rFonts w:hint="eastAsia" w:ascii="黑体" w:eastAsia="黑体"/>
        </w:rPr>
      </w:pPr>
      <w:r>
        <w:rPr>
          <w:rFonts w:hint="eastAsia" w:ascii="黑体" w:eastAsia="黑体"/>
        </w:rPr>
        <w:t>第三阶段 发展对象的确定和考察</w:t>
      </w:r>
    </w:p>
    <w:p>
      <w:pPr>
        <w:pStyle w:val="7"/>
        <w:rPr>
          <w:rFonts w:ascii="黑体"/>
        </w:rPr>
      </w:pPr>
    </w:p>
    <w:p>
      <w:pPr>
        <w:pStyle w:val="7"/>
        <w:spacing w:before="5"/>
        <w:rPr>
          <w:rFonts w:ascii="黑体"/>
          <w:sz w:val="23"/>
        </w:rPr>
      </w:pPr>
    </w:p>
    <w:p>
      <w:pPr>
        <w:pStyle w:val="7"/>
        <w:ind w:left="189"/>
        <w:rPr>
          <w:rFonts w:hint="eastAsia" w:ascii="楷体_GB2312" w:eastAsia="楷体_GB2312"/>
        </w:rPr>
      </w:pPr>
      <w:r>
        <w:rPr>
          <w:rFonts w:hint="eastAsia" w:ascii="楷体_GB2312" w:eastAsia="楷体_GB2312"/>
        </w:rPr>
        <w:t xml:space="preserve">参考模板 </w:t>
      </w:r>
      <w:r>
        <w:rPr>
          <w:rFonts w:ascii="Times New Roman" w:eastAsia="Times New Roman"/>
        </w:rPr>
        <w:t>5</w:t>
      </w:r>
      <w:r>
        <w:rPr>
          <w:rFonts w:hint="eastAsia" w:ascii="楷体_GB2312" w:eastAsia="楷体_GB2312"/>
        </w:rPr>
        <w:t>：</w:t>
      </w:r>
    </w:p>
    <w:p>
      <w:pPr>
        <w:pStyle w:val="7"/>
        <w:rPr>
          <w:rFonts w:ascii="楷体_GB2312"/>
          <w:sz w:val="34"/>
        </w:rPr>
      </w:pPr>
    </w:p>
    <w:p>
      <w:pPr>
        <w:pStyle w:val="4"/>
        <w:spacing w:before="233" w:line="216" w:lineRule="auto"/>
        <w:ind w:left="1191" w:right="1190"/>
        <w:jc w:val="center"/>
      </w:pPr>
      <w:r>
        <w:t>关于将×××等××名同志进行发展对象备案的报告</w:t>
      </w:r>
    </w:p>
    <w:p>
      <w:pPr>
        <w:pStyle w:val="7"/>
        <w:spacing w:before="4"/>
        <w:rPr>
          <w:rFonts w:ascii="方正小标宋简体"/>
          <w:sz w:val="33"/>
        </w:rPr>
      </w:pPr>
    </w:p>
    <w:p>
      <w:pPr>
        <w:pStyle w:val="7"/>
        <w:spacing w:before="1"/>
        <w:ind w:left="189"/>
      </w:pPr>
      <w:r>
        <w:t>××党委：</w:t>
      </w:r>
    </w:p>
    <w:p>
      <w:pPr>
        <w:pStyle w:val="7"/>
        <w:spacing w:before="157" w:line="340" w:lineRule="auto"/>
        <w:ind w:left="189" w:right="187" w:firstLine="640"/>
        <w:jc w:val="both"/>
      </w:pPr>
      <w:r>
        <w:rPr>
          <w:spacing w:val="-13"/>
        </w:rPr>
        <w:t>按照发展党员工作有关规定，经过党支部的培养教育和</w:t>
      </w:r>
      <w:r>
        <w:rPr>
          <w:spacing w:val="-16"/>
        </w:rPr>
        <w:t>考察，在听取党小组、培养联系人、党员和群众意见的基础</w:t>
      </w:r>
      <w:r>
        <w:rPr>
          <w:spacing w:val="-13"/>
        </w:rPr>
        <w:t>上，经党支部委员会××××年××月××日研究，认为×</w:t>
      </w:r>
    </w:p>
    <w:p>
      <w:pPr>
        <w:pStyle w:val="7"/>
        <w:spacing w:line="338" w:lineRule="auto"/>
        <w:ind w:left="189" w:right="190"/>
      </w:pPr>
      <w:r>
        <w:rPr>
          <w:spacing w:val="-11"/>
        </w:rPr>
        <w:t>××等××名同志基本具备党员条件，同意确定为发展对象人选。</w:t>
      </w:r>
    </w:p>
    <w:p>
      <w:pPr>
        <w:pStyle w:val="7"/>
        <w:ind w:left="830"/>
      </w:pPr>
      <w:r>
        <w:t>（若党支部上级党组织为党总支的，应增加“×××年</w:t>
      </w:r>
    </w:p>
    <w:p>
      <w:pPr>
        <w:pStyle w:val="7"/>
        <w:spacing w:before="167" w:line="312" w:lineRule="auto"/>
        <w:ind w:left="830" w:right="1952" w:hanging="641"/>
      </w:pPr>
      <w:r>
        <w:t>××月××日，报××党总支审议并通过”） 现予备案，请审查。</w:t>
      </w:r>
    </w:p>
    <w:p>
      <w:pPr>
        <w:pStyle w:val="7"/>
        <w:spacing w:before="1"/>
        <w:rPr>
          <w:sz w:val="45"/>
        </w:rPr>
      </w:pPr>
    </w:p>
    <w:p>
      <w:pPr>
        <w:pStyle w:val="7"/>
        <w:ind w:left="830"/>
      </w:pPr>
      <w:r>
        <w:t>附件：</w:t>
      </w:r>
      <w:r>
        <w:rPr>
          <w:rFonts w:ascii="Times New Roman" w:eastAsia="Times New Roman"/>
        </w:rPr>
        <w:t>1.</w:t>
      </w:r>
      <w:r>
        <w:t>发展对象备案表</w:t>
      </w:r>
    </w:p>
    <w:p>
      <w:pPr>
        <w:pStyle w:val="7"/>
        <w:spacing w:before="151"/>
        <w:ind w:left="1790"/>
      </w:pPr>
      <w:r>
        <w:rPr>
          <w:rFonts w:ascii="Times New Roman" w:eastAsia="Times New Roman"/>
        </w:rPr>
        <w:t>2.</w:t>
      </w:r>
      <w:r>
        <w:t>有关备案材料</w:t>
      </w:r>
    </w:p>
    <w:p>
      <w:pPr>
        <w:pStyle w:val="7"/>
        <w:rPr>
          <w:sz w:val="34"/>
        </w:rPr>
      </w:pPr>
    </w:p>
    <w:p>
      <w:pPr>
        <w:pStyle w:val="7"/>
        <w:spacing w:before="274"/>
        <w:ind w:left="2109"/>
      </w:pPr>
      <w:r>
        <w:t>中共××支部委员会（党支部书记签字）</w:t>
      </w:r>
    </w:p>
    <w:p>
      <w:pPr>
        <w:pStyle w:val="7"/>
        <w:spacing w:before="150"/>
        <w:ind w:left="4087"/>
      </w:pPr>
      <w:r>
        <w:t>××××年××月××日</w:t>
      </w:r>
    </w:p>
    <w:p>
      <w:pPr>
        <w:spacing w:after="0"/>
        <w:sectPr>
          <w:footerReference r:id="rId26" w:type="default"/>
          <w:pgSz w:w="11910" w:h="16840"/>
          <w:pgMar w:top="1600" w:right="1680" w:bottom="1380" w:left="1680" w:header="0" w:footer="1186" w:gutter="0"/>
          <w:pgNumType w:start="55"/>
          <w:cols w:space="720" w:num="1"/>
        </w:sectPr>
      </w:pPr>
    </w:p>
    <w:p>
      <w:pPr>
        <w:pStyle w:val="7"/>
        <w:rPr>
          <w:sz w:val="20"/>
        </w:rPr>
      </w:pPr>
      <w:r>
        <w:pict>
          <v:shape id="_x0000_s1069" o:spid="_x0000_s1069" o:spt="202" type="#_x0000_t202" style="position:absolute;left:0pt;margin-left:51.3pt;margin-top:89.7pt;height:44pt;width:18pt;mso-position-horizontal-relative:page;mso-position-vertical-relative:page;z-index:251742208;mso-width-relative:page;mso-height-relative:page;" filled="f" stroked="f" coordsize="21600,21600">
            <v:path/>
            <v:fill on="f" focussize="0,0"/>
            <v:stroke on="f" joinstyle="miter"/>
            <v:imagedata o:title=""/>
            <o:lock v:ext="edit"/>
            <v:textbox inset="0mm,0mm,0mm,0mm" style="layout-flow:vertical;">
              <w:txbxContent>
                <w:p>
                  <w:pPr>
                    <w:spacing w:before="0" w:line="339" w:lineRule="exact"/>
                    <w:ind w:left="20" w:right="0" w:firstLine="0"/>
                    <w:jc w:val="left"/>
                    <w:rPr>
                      <w:rFonts w:ascii="宋体"/>
                      <w:sz w:val="28"/>
                    </w:rPr>
                  </w:pPr>
                  <w:r>
                    <w:rPr>
                      <w:rFonts w:ascii="宋体"/>
                      <w:sz w:val="28"/>
                    </w:rPr>
                    <w:t>- 56 -</w:t>
                  </w:r>
                </w:p>
              </w:txbxContent>
            </v:textbox>
          </v:shape>
        </w:pict>
      </w:r>
    </w:p>
    <w:p>
      <w:pPr>
        <w:pStyle w:val="7"/>
        <w:rPr>
          <w:sz w:val="20"/>
        </w:rPr>
      </w:pPr>
    </w:p>
    <w:p>
      <w:pPr>
        <w:pStyle w:val="7"/>
        <w:spacing w:before="9"/>
        <w:rPr>
          <w:sz w:val="15"/>
        </w:rPr>
      </w:pPr>
    </w:p>
    <w:p>
      <w:pPr>
        <w:pStyle w:val="4"/>
        <w:spacing w:line="752" w:lineRule="exact"/>
        <w:ind w:left="51" w:right="69"/>
        <w:jc w:val="center"/>
      </w:pPr>
      <w:r>
        <w:t>发展对象备案表</w:t>
      </w:r>
    </w:p>
    <w:p>
      <w:pPr>
        <w:tabs>
          <w:tab w:val="left" w:pos="11157"/>
          <w:tab w:val="left" w:pos="12784"/>
          <w:tab w:val="left" w:pos="13384"/>
          <w:tab w:val="left" w:pos="13984"/>
        </w:tabs>
        <w:spacing w:before="301" w:after="4"/>
        <w:ind w:left="51" w:right="0" w:firstLine="0"/>
        <w:jc w:val="center"/>
        <w:rPr>
          <w:sz w:val="24"/>
        </w:rPr>
      </w:pPr>
      <w:r>
        <w:rPr>
          <w:rFonts w:hint="eastAsia" w:ascii="黑体" w:eastAsia="黑体"/>
          <w:sz w:val="24"/>
        </w:rPr>
        <w:t>填报单位</w:t>
      </w:r>
      <w:r>
        <w:rPr>
          <w:rFonts w:ascii="Times New Roman" w:eastAsia="Times New Roman"/>
          <w:sz w:val="24"/>
        </w:rPr>
        <w:t>:</w:t>
      </w:r>
      <w:r>
        <w:rPr>
          <w:rFonts w:ascii="Times New Roman" w:eastAsia="Times New Roman"/>
          <w:sz w:val="24"/>
        </w:rPr>
        <w:tab/>
      </w:r>
      <w:r>
        <w:rPr>
          <w:rFonts w:hint="eastAsia" w:ascii="黑体" w:eastAsia="黑体"/>
          <w:sz w:val="24"/>
        </w:rPr>
        <w:t>填报时间</w:t>
      </w:r>
      <w:r>
        <w:rPr>
          <w:rFonts w:ascii="Times New Roman" w:eastAsia="Times New Roman"/>
          <w:sz w:val="24"/>
        </w:rPr>
        <w:t>:</w:t>
      </w:r>
      <w:r>
        <w:rPr>
          <w:rFonts w:ascii="Times New Roman" w:eastAsia="Times New Roman"/>
          <w:sz w:val="24"/>
        </w:rPr>
        <w:tab/>
      </w:r>
      <w:r>
        <w:rPr>
          <w:sz w:val="24"/>
        </w:rPr>
        <w:t>年</w:t>
      </w:r>
      <w:r>
        <w:rPr>
          <w:sz w:val="24"/>
        </w:rPr>
        <w:tab/>
      </w:r>
      <w:r>
        <w:rPr>
          <w:sz w:val="24"/>
        </w:rPr>
        <w:t>月</w:t>
      </w:r>
      <w:r>
        <w:rPr>
          <w:sz w:val="24"/>
        </w:rPr>
        <w:tab/>
      </w:r>
      <w:r>
        <w:rPr>
          <w:sz w:val="24"/>
        </w:rPr>
        <w:t>日</w:t>
      </w:r>
    </w:p>
    <w:tbl>
      <w:tblPr>
        <w:tblStyle w:val="8"/>
        <w:tblW w:w="0" w:type="auto"/>
        <w:tblInd w:w="11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84"/>
        <w:gridCol w:w="1126"/>
        <w:gridCol w:w="712"/>
        <w:gridCol w:w="713"/>
        <w:gridCol w:w="712"/>
        <w:gridCol w:w="1096"/>
        <w:gridCol w:w="1097"/>
        <w:gridCol w:w="1096"/>
        <w:gridCol w:w="912"/>
        <w:gridCol w:w="1096"/>
        <w:gridCol w:w="1097"/>
        <w:gridCol w:w="1096"/>
        <w:gridCol w:w="729"/>
        <w:gridCol w:w="1124"/>
        <w:gridCol w:w="1123"/>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11" w:hRule="atLeast"/>
        </w:trPr>
        <w:tc>
          <w:tcPr>
            <w:tcW w:w="784" w:type="dxa"/>
            <w:tcBorders>
              <w:bottom w:val="nil"/>
            </w:tcBorders>
          </w:tcPr>
          <w:p>
            <w:pPr>
              <w:pStyle w:val="12"/>
              <w:rPr>
                <w:rFonts w:ascii="Times New Roman"/>
                <w:sz w:val="22"/>
              </w:rPr>
            </w:pPr>
          </w:p>
        </w:tc>
        <w:tc>
          <w:tcPr>
            <w:tcW w:w="1126" w:type="dxa"/>
            <w:tcBorders>
              <w:bottom w:val="nil"/>
            </w:tcBorders>
          </w:tcPr>
          <w:p>
            <w:pPr>
              <w:pStyle w:val="12"/>
              <w:rPr>
                <w:rFonts w:ascii="Times New Roman"/>
                <w:sz w:val="22"/>
              </w:rPr>
            </w:pPr>
          </w:p>
        </w:tc>
        <w:tc>
          <w:tcPr>
            <w:tcW w:w="712" w:type="dxa"/>
            <w:tcBorders>
              <w:bottom w:val="nil"/>
            </w:tcBorders>
          </w:tcPr>
          <w:p>
            <w:pPr>
              <w:pStyle w:val="12"/>
              <w:rPr>
                <w:rFonts w:ascii="Times New Roman"/>
                <w:sz w:val="22"/>
              </w:rPr>
            </w:pPr>
          </w:p>
        </w:tc>
        <w:tc>
          <w:tcPr>
            <w:tcW w:w="713" w:type="dxa"/>
            <w:tcBorders>
              <w:bottom w:val="nil"/>
            </w:tcBorders>
          </w:tcPr>
          <w:p>
            <w:pPr>
              <w:pStyle w:val="12"/>
              <w:rPr>
                <w:rFonts w:ascii="Times New Roman"/>
                <w:sz w:val="22"/>
              </w:rPr>
            </w:pPr>
          </w:p>
        </w:tc>
        <w:tc>
          <w:tcPr>
            <w:tcW w:w="712" w:type="dxa"/>
            <w:tcBorders>
              <w:bottom w:val="nil"/>
            </w:tcBorders>
          </w:tcPr>
          <w:p>
            <w:pPr>
              <w:pStyle w:val="12"/>
              <w:rPr>
                <w:rFonts w:ascii="Times New Roman"/>
                <w:sz w:val="22"/>
              </w:rPr>
            </w:pPr>
          </w:p>
        </w:tc>
        <w:tc>
          <w:tcPr>
            <w:tcW w:w="1096" w:type="dxa"/>
            <w:tcBorders>
              <w:bottom w:val="nil"/>
            </w:tcBorders>
          </w:tcPr>
          <w:p>
            <w:pPr>
              <w:pStyle w:val="12"/>
              <w:rPr>
                <w:rFonts w:ascii="Times New Roman"/>
                <w:sz w:val="22"/>
              </w:rPr>
            </w:pPr>
          </w:p>
        </w:tc>
        <w:tc>
          <w:tcPr>
            <w:tcW w:w="1097" w:type="dxa"/>
            <w:tcBorders>
              <w:bottom w:val="nil"/>
            </w:tcBorders>
          </w:tcPr>
          <w:p>
            <w:pPr>
              <w:pStyle w:val="12"/>
              <w:rPr>
                <w:rFonts w:ascii="Times New Roman"/>
                <w:sz w:val="22"/>
              </w:rPr>
            </w:pPr>
          </w:p>
        </w:tc>
        <w:tc>
          <w:tcPr>
            <w:tcW w:w="1096" w:type="dxa"/>
            <w:tcBorders>
              <w:bottom w:val="nil"/>
            </w:tcBorders>
          </w:tcPr>
          <w:p>
            <w:pPr>
              <w:pStyle w:val="12"/>
              <w:rPr>
                <w:rFonts w:ascii="Times New Roman"/>
                <w:sz w:val="22"/>
              </w:rPr>
            </w:pPr>
          </w:p>
        </w:tc>
        <w:tc>
          <w:tcPr>
            <w:tcW w:w="912" w:type="dxa"/>
            <w:tcBorders>
              <w:bottom w:val="nil"/>
            </w:tcBorders>
          </w:tcPr>
          <w:p>
            <w:pPr>
              <w:pStyle w:val="12"/>
              <w:rPr>
                <w:rFonts w:ascii="Times New Roman"/>
                <w:sz w:val="22"/>
              </w:rPr>
            </w:pPr>
          </w:p>
        </w:tc>
        <w:tc>
          <w:tcPr>
            <w:tcW w:w="1096" w:type="dxa"/>
            <w:tcBorders>
              <w:bottom w:val="nil"/>
            </w:tcBorders>
          </w:tcPr>
          <w:p>
            <w:pPr>
              <w:pStyle w:val="12"/>
              <w:rPr>
                <w:rFonts w:ascii="Times New Roman"/>
                <w:sz w:val="22"/>
              </w:rPr>
            </w:pPr>
          </w:p>
        </w:tc>
        <w:tc>
          <w:tcPr>
            <w:tcW w:w="1097" w:type="dxa"/>
            <w:tcBorders>
              <w:bottom w:val="nil"/>
            </w:tcBorders>
          </w:tcPr>
          <w:p>
            <w:pPr>
              <w:pStyle w:val="12"/>
              <w:rPr>
                <w:rFonts w:ascii="Times New Roman"/>
                <w:sz w:val="22"/>
              </w:rPr>
            </w:pPr>
          </w:p>
        </w:tc>
        <w:tc>
          <w:tcPr>
            <w:tcW w:w="1096" w:type="dxa"/>
            <w:tcBorders>
              <w:bottom w:val="nil"/>
            </w:tcBorders>
          </w:tcPr>
          <w:p>
            <w:pPr>
              <w:pStyle w:val="12"/>
              <w:rPr>
                <w:rFonts w:ascii="Times New Roman"/>
                <w:sz w:val="22"/>
              </w:rPr>
            </w:pPr>
          </w:p>
        </w:tc>
        <w:tc>
          <w:tcPr>
            <w:tcW w:w="729" w:type="dxa"/>
            <w:tcBorders>
              <w:bottom w:val="nil"/>
            </w:tcBorders>
          </w:tcPr>
          <w:p>
            <w:pPr>
              <w:pStyle w:val="12"/>
              <w:spacing w:before="2" w:line="290" w:lineRule="exact"/>
              <w:ind w:left="119"/>
              <w:rPr>
                <w:b/>
                <w:sz w:val="24"/>
              </w:rPr>
            </w:pPr>
            <w:r>
              <w:rPr>
                <w:b/>
                <w:sz w:val="24"/>
              </w:rPr>
              <w:t>是否</w:t>
            </w:r>
          </w:p>
        </w:tc>
        <w:tc>
          <w:tcPr>
            <w:tcW w:w="1124" w:type="dxa"/>
            <w:tcBorders>
              <w:bottom w:val="nil"/>
            </w:tcBorders>
          </w:tcPr>
          <w:p>
            <w:pPr>
              <w:pStyle w:val="12"/>
              <w:rPr>
                <w:rFonts w:ascii="Times New Roman"/>
                <w:sz w:val="22"/>
              </w:rPr>
            </w:pPr>
          </w:p>
        </w:tc>
        <w:tc>
          <w:tcPr>
            <w:tcW w:w="1123" w:type="dxa"/>
            <w:tcBorders>
              <w:bottom w:val="nil"/>
            </w:tcBorders>
          </w:tcPr>
          <w:p>
            <w:pPr>
              <w:pStyle w:val="12"/>
              <w:rPr>
                <w:rFonts w:ascii="Times New Roman"/>
                <w:sz w:val="22"/>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247" w:hRule="atLeast"/>
        </w:trPr>
        <w:tc>
          <w:tcPr>
            <w:tcW w:w="784" w:type="dxa"/>
            <w:tcBorders>
              <w:top w:val="nil"/>
              <w:bottom w:val="nil"/>
            </w:tcBorders>
          </w:tcPr>
          <w:p>
            <w:pPr>
              <w:pStyle w:val="12"/>
              <w:rPr>
                <w:rFonts w:ascii="仿宋_GB2312"/>
                <w:sz w:val="24"/>
              </w:rPr>
            </w:pPr>
          </w:p>
          <w:p>
            <w:pPr>
              <w:pStyle w:val="12"/>
              <w:spacing w:before="160"/>
              <w:ind w:left="150"/>
              <w:rPr>
                <w:b/>
                <w:sz w:val="24"/>
              </w:rPr>
            </w:pPr>
            <w:r>
              <w:rPr>
                <w:b/>
                <w:sz w:val="24"/>
              </w:rPr>
              <w:t>序号</w:t>
            </w:r>
          </w:p>
        </w:tc>
        <w:tc>
          <w:tcPr>
            <w:tcW w:w="1126" w:type="dxa"/>
            <w:tcBorders>
              <w:top w:val="nil"/>
              <w:bottom w:val="nil"/>
            </w:tcBorders>
          </w:tcPr>
          <w:p>
            <w:pPr>
              <w:pStyle w:val="12"/>
              <w:rPr>
                <w:rFonts w:ascii="仿宋_GB2312"/>
                <w:sz w:val="24"/>
              </w:rPr>
            </w:pPr>
          </w:p>
          <w:p>
            <w:pPr>
              <w:pStyle w:val="12"/>
              <w:spacing w:before="160"/>
              <w:ind w:left="320"/>
              <w:rPr>
                <w:b/>
                <w:sz w:val="24"/>
              </w:rPr>
            </w:pPr>
            <w:r>
              <w:rPr>
                <w:b/>
                <w:sz w:val="24"/>
              </w:rPr>
              <w:t>姓名</w:t>
            </w:r>
          </w:p>
        </w:tc>
        <w:tc>
          <w:tcPr>
            <w:tcW w:w="712" w:type="dxa"/>
            <w:tcBorders>
              <w:top w:val="nil"/>
              <w:bottom w:val="nil"/>
            </w:tcBorders>
          </w:tcPr>
          <w:p>
            <w:pPr>
              <w:pStyle w:val="12"/>
              <w:rPr>
                <w:rFonts w:ascii="仿宋_GB2312"/>
                <w:sz w:val="24"/>
              </w:rPr>
            </w:pPr>
          </w:p>
          <w:p>
            <w:pPr>
              <w:pStyle w:val="12"/>
              <w:spacing w:before="160"/>
              <w:ind w:left="114"/>
              <w:rPr>
                <w:b/>
                <w:sz w:val="24"/>
              </w:rPr>
            </w:pPr>
            <w:r>
              <w:rPr>
                <w:b/>
                <w:sz w:val="24"/>
              </w:rPr>
              <w:t>性别</w:t>
            </w:r>
          </w:p>
        </w:tc>
        <w:tc>
          <w:tcPr>
            <w:tcW w:w="713" w:type="dxa"/>
            <w:tcBorders>
              <w:top w:val="nil"/>
              <w:bottom w:val="nil"/>
            </w:tcBorders>
          </w:tcPr>
          <w:p>
            <w:pPr>
              <w:pStyle w:val="12"/>
              <w:rPr>
                <w:rFonts w:ascii="仿宋_GB2312"/>
                <w:sz w:val="24"/>
              </w:rPr>
            </w:pPr>
          </w:p>
          <w:p>
            <w:pPr>
              <w:pStyle w:val="12"/>
              <w:spacing w:before="160"/>
              <w:ind w:left="114"/>
              <w:rPr>
                <w:b/>
                <w:sz w:val="24"/>
              </w:rPr>
            </w:pPr>
            <w:r>
              <w:rPr>
                <w:b/>
                <w:sz w:val="24"/>
              </w:rPr>
              <w:t>民族</w:t>
            </w:r>
          </w:p>
        </w:tc>
        <w:tc>
          <w:tcPr>
            <w:tcW w:w="712" w:type="dxa"/>
            <w:tcBorders>
              <w:top w:val="nil"/>
              <w:bottom w:val="nil"/>
            </w:tcBorders>
          </w:tcPr>
          <w:p>
            <w:pPr>
              <w:pStyle w:val="12"/>
              <w:spacing w:before="3"/>
              <w:rPr>
                <w:rFonts w:ascii="仿宋_GB2312"/>
                <w:sz w:val="27"/>
              </w:rPr>
            </w:pPr>
          </w:p>
          <w:p>
            <w:pPr>
              <w:pStyle w:val="12"/>
              <w:spacing w:line="218" w:lineRule="auto"/>
              <w:ind w:left="113" w:right="104"/>
              <w:rPr>
                <w:b/>
                <w:sz w:val="24"/>
              </w:rPr>
            </w:pPr>
            <w:r>
              <w:rPr>
                <w:b/>
                <w:sz w:val="24"/>
              </w:rPr>
              <w:t>文化程度</w:t>
            </w:r>
          </w:p>
        </w:tc>
        <w:tc>
          <w:tcPr>
            <w:tcW w:w="1096" w:type="dxa"/>
            <w:tcBorders>
              <w:top w:val="nil"/>
              <w:bottom w:val="nil"/>
            </w:tcBorders>
          </w:tcPr>
          <w:p>
            <w:pPr>
              <w:pStyle w:val="12"/>
              <w:spacing w:before="3"/>
              <w:rPr>
                <w:rFonts w:ascii="仿宋_GB2312"/>
                <w:sz w:val="27"/>
              </w:rPr>
            </w:pPr>
          </w:p>
          <w:p>
            <w:pPr>
              <w:pStyle w:val="12"/>
              <w:spacing w:line="218" w:lineRule="auto"/>
              <w:ind w:left="305" w:right="296"/>
              <w:rPr>
                <w:b/>
                <w:sz w:val="24"/>
              </w:rPr>
            </w:pPr>
            <w:r>
              <w:rPr>
                <w:b/>
                <w:sz w:val="24"/>
              </w:rPr>
              <w:t>出生日期</w:t>
            </w:r>
          </w:p>
        </w:tc>
        <w:tc>
          <w:tcPr>
            <w:tcW w:w="1097" w:type="dxa"/>
            <w:tcBorders>
              <w:top w:val="nil"/>
              <w:bottom w:val="nil"/>
            </w:tcBorders>
          </w:tcPr>
          <w:p>
            <w:pPr>
              <w:pStyle w:val="12"/>
              <w:spacing w:before="210" w:line="218" w:lineRule="auto"/>
              <w:ind w:left="185" w:right="177"/>
              <w:jc w:val="both"/>
              <w:rPr>
                <w:b/>
                <w:sz w:val="24"/>
              </w:rPr>
            </w:pPr>
            <w:r>
              <w:rPr>
                <w:b/>
                <w:sz w:val="24"/>
              </w:rPr>
              <w:t>工作或学习所在单位</w:t>
            </w:r>
          </w:p>
        </w:tc>
        <w:tc>
          <w:tcPr>
            <w:tcW w:w="1096" w:type="dxa"/>
            <w:tcBorders>
              <w:top w:val="nil"/>
              <w:bottom w:val="nil"/>
            </w:tcBorders>
          </w:tcPr>
          <w:p>
            <w:pPr>
              <w:pStyle w:val="12"/>
              <w:spacing w:before="3"/>
              <w:rPr>
                <w:rFonts w:ascii="仿宋_GB2312"/>
                <w:sz w:val="27"/>
              </w:rPr>
            </w:pPr>
          </w:p>
          <w:p>
            <w:pPr>
              <w:pStyle w:val="12"/>
              <w:spacing w:line="218" w:lineRule="auto"/>
              <w:ind w:left="184" w:right="175"/>
              <w:rPr>
                <w:b/>
                <w:sz w:val="24"/>
              </w:rPr>
            </w:pPr>
            <w:r>
              <w:rPr>
                <w:b/>
                <w:sz w:val="24"/>
              </w:rPr>
              <w:t>参加工作时间</w:t>
            </w:r>
          </w:p>
        </w:tc>
        <w:tc>
          <w:tcPr>
            <w:tcW w:w="912" w:type="dxa"/>
            <w:tcBorders>
              <w:top w:val="nil"/>
              <w:bottom w:val="nil"/>
            </w:tcBorders>
          </w:tcPr>
          <w:p>
            <w:pPr>
              <w:pStyle w:val="12"/>
              <w:spacing w:before="3"/>
              <w:rPr>
                <w:rFonts w:ascii="仿宋_GB2312"/>
                <w:sz w:val="27"/>
              </w:rPr>
            </w:pPr>
          </w:p>
          <w:p>
            <w:pPr>
              <w:pStyle w:val="12"/>
              <w:spacing w:line="218" w:lineRule="auto"/>
              <w:ind w:left="212" w:right="204"/>
              <w:rPr>
                <w:b/>
                <w:sz w:val="24"/>
              </w:rPr>
            </w:pPr>
            <w:r>
              <w:rPr>
                <w:b/>
                <w:sz w:val="24"/>
              </w:rPr>
              <w:t>职务职称</w:t>
            </w:r>
          </w:p>
        </w:tc>
        <w:tc>
          <w:tcPr>
            <w:tcW w:w="1096" w:type="dxa"/>
            <w:tcBorders>
              <w:top w:val="nil"/>
              <w:bottom w:val="nil"/>
            </w:tcBorders>
          </w:tcPr>
          <w:p>
            <w:pPr>
              <w:pStyle w:val="12"/>
              <w:spacing w:before="3"/>
              <w:rPr>
                <w:rFonts w:ascii="仿宋_GB2312"/>
                <w:sz w:val="27"/>
              </w:rPr>
            </w:pPr>
          </w:p>
          <w:p>
            <w:pPr>
              <w:pStyle w:val="12"/>
              <w:spacing w:line="218" w:lineRule="auto"/>
              <w:ind w:left="184" w:right="176"/>
              <w:rPr>
                <w:b/>
                <w:sz w:val="24"/>
              </w:rPr>
            </w:pPr>
            <w:r>
              <w:rPr>
                <w:b/>
                <w:sz w:val="24"/>
              </w:rPr>
              <w:t>申请入党时间</w:t>
            </w:r>
          </w:p>
        </w:tc>
        <w:tc>
          <w:tcPr>
            <w:tcW w:w="1097" w:type="dxa"/>
            <w:tcBorders>
              <w:top w:val="nil"/>
              <w:bottom w:val="nil"/>
            </w:tcBorders>
          </w:tcPr>
          <w:p>
            <w:pPr>
              <w:pStyle w:val="12"/>
              <w:spacing w:before="3"/>
              <w:rPr>
                <w:rFonts w:ascii="仿宋_GB2312"/>
                <w:sz w:val="27"/>
              </w:rPr>
            </w:pPr>
          </w:p>
          <w:p>
            <w:pPr>
              <w:pStyle w:val="12"/>
              <w:spacing w:line="218" w:lineRule="auto"/>
              <w:ind w:left="184" w:right="178"/>
              <w:rPr>
                <w:b/>
                <w:sz w:val="24"/>
              </w:rPr>
            </w:pPr>
            <w:r>
              <w:rPr>
                <w:b/>
                <w:sz w:val="24"/>
              </w:rPr>
              <w:t>派人谈话时间</w:t>
            </w:r>
          </w:p>
        </w:tc>
        <w:tc>
          <w:tcPr>
            <w:tcW w:w="1096" w:type="dxa"/>
            <w:tcBorders>
              <w:top w:val="nil"/>
              <w:bottom w:val="nil"/>
            </w:tcBorders>
          </w:tcPr>
          <w:p>
            <w:pPr>
              <w:pStyle w:val="12"/>
              <w:spacing w:before="69" w:line="218" w:lineRule="auto"/>
              <w:ind w:left="183" w:right="176"/>
              <w:jc w:val="both"/>
              <w:rPr>
                <w:b/>
                <w:sz w:val="24"/>
              </w:rPr>
            </w:pPr>
            <w:r>
              <w:rPr>
                <w:b/>
                <w:sz w:val="24"/>
              </w:rPr>
              <w:t>确定为入党积极分子时 间</w:t>
            </w:r>
          </w:p>
        </w:tc>
        <w:tc>
          <w:tcPr>
            <w:tcW w:w="729" w:type="dxa"/>
            <w:tcBorders>
              <w:top w:val="nil"/>
              <w:bottom w:val="nil"/>
            </w:tcBorders>
          </w:tcPr>
          <w:p>
            <w:pPr>
              <w:pStyle w:val="12"/>
              <w:spacing w:before="2" w:line="242" w:lineRule="auto"/>
              <w:ind w:left="119" w:right="115"/>
              <w:jc w:val="both"/>
              <w:rPr>
                <w:b/>
                <w:sz w:val="24"/>
              </w:rPr>
            </w:pPr>
            <w:r>
              <w:rPr>
                <w:b/>
                <w:spacing w:val="-8"/>
                <w:sz w:val="24"/>
              </w:rPr>
              <w:t>达到积极</w:t>
            </w:r>
            <w:r>
              <w:rPr>
                <w:b/>
                <w:spacing w:val="-8"/>
                <w:w w:val="95"/>
                <w:sz w:val="24"/>
              </w:rPr>
              <w:t>分子</w:t>
            </w:r>
          </w:p>
          <w:p>
            <w:pPr>
              <w:pStyle w:val="12"/>
              <w:spacing w:before="4" w:line="290" w:lineRule="exact"/>
              <w:ind w:left="119"/>
              <w:rPr>
                <w:b/>
                <w:sz w:val="24"/>
              </w:rPr>
            </w:pPr>
            <w:r>
              <w:rPr>
                <w:b/>
                <w:sz w:val="24"/>
              </w:rPr>
              <w:t>培训</w:t>
            </w:r>
          </w:p>
        </w:tc>
        <w:tc>
          <w:tcPr>
            <w:tcW w:w="1124" w:type="dxa"/>
            <w:tcBorders>
              <w:top w:val="nil"/>
              <w:bottom w:val="nil"/>
            </w:tcBorders>
          </w:tcPr>
          <w:p>
            <w:pPr>
              <w:pStyle w:val="12"/>
              <w:spacing w:before="6"/>
              <w:rPr>
                <w:rFonts w:ascii="仿宋_GB2312"/>
                <w:sz w:val="24"/>
              </w:rPr>
            </w:pPr>
          </w:p>
          <w:p>
            <w:pPr>
              <w:pStyle w:val="12"/>
              <w:tabs>
                <w:tab w:val="left" w:pos="675"/>
              </w:tabs>
              <w:spacing w:line="242" w:lineRule="auto"/>
              <w:ind w:left="195" w:right="192"/>
              <w:rPr>
                <w:b/>
                <w:sz w:val="24"/>
              </w:rPr>
            </w:pPr>
            <w:r>
              <w:rPr>
                <w:b/>
                <w:sz w:val="24"/>
              </w:rPr>
              <w:t>所在</w:t>
            </w:r>
            <w:r>
              <w:rPr>
                <w:b/>
                <w:spacing w:val="-15"/>
                <w:sz w:val="24"/>
              </w:rPr>
              <w:t>党</w:t>
            </w:r>
            <w:r>
              <w:rPr>
                <w:b/>
                <w:sz w:val="24"/>
              </w:rPr>
              <w:t>支</w:t>
            </w:r>
            <w:r>
              <w:rPr>
                <w:b/>
                <w:sz w:val="24"/>
              </w:rPr>
              <w:tab/>
            </w:r>
            <w:r>
              <w:rPr>
                <w:b/>
                <w:spacing w:val="-13"/>
                <w:sz w:val="24"/>
              </w:rPr>
              <w:t>部</w:t>
            </w:r>
          </w:p>
        </w:tc>
        <w:tc>
          <w:tcPr>
            <w:tcW w:w="1123" w:type="dxa"/>
            <w:tcBorders>
              <w:top w:val="nil"/>
              <w:bottom w:val="nil"/>
            </w:tcBorders>
          </w:tcPr>
          <w:p>
            <w:pPr>
              <w:pStyle w:val="12"/>
              <w:spacing w:before="6"/>
              <w:rPr>
                <w:rFonts w:ascii="仿宋_GB2312"/>
                <w:sz w:val="24"/>
              </w:rPr>
            </w:pPr>
          </w:p>
          <w:p>
            <w:pPr>
              <w:pStyle w:val="12"/>
              <w:tabs>
                <w:tab w:val="left" w:pos="674"/>
              </w:tabs>
              <w:spacing w:line="242" w:lineRule="auto"/>
              <w:ind w:left="194" w:right="194"/>
              <w:rPr>
                <w:b/>
                <w:sz w:val="24"/>
              </w:rPr>
            </w:pPr>
            <w:r>
              <w:rPr>
                <w:b/>
                <w:sz w:val="24"/>
              </w:rPr>
              <w:t>培养</w:t>
            </w:r>
            <w:r>
              <w:rPr>
                <w:b/>
                <w:spacing w:val="-15"/>
                <w:sz w:val="24"/>
              </w:rPr>
              <w:t>联</w:t>
            </w:r>
            <w:r>
              <w:rPr>
                <w:b/>
                <w:sz w:val="24"/>
              </w:rPr>
              <w:t>系</w:t>
            </w:r>
            <w:r>
              <w:rPr>
                <w:b/>
                <w:sz w:val="24"/>
              </w:rPr>
              <w:tab/>
            </w:r>
            <w:r>
              <w:rPr>
                <w:b/>
                <w:spacing w:val="-15"/>
                <w:sz w:val="24"/>
              </w:rPr>
              <w:t>人</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11" w:hRule="atLeast"/>
        </w:trPr>
        <w:tc>
          <w:tcPr>
            <w:tcW w:w="784" w:type="dxa"/>
            <w:tcBorders>
              <w:top w:val="nil"/>
            </w:tcBorders>
          </w:tcPr>
          <w:p>
            <w:pPr>
              <w:pStyle w:val="12"/>
              <w:rPr>
                <w:rFonts w:ascii="Times New Roman"/>
                <w:sz w:val="22"/>
              </w:rPr>
            </w:pPr>
          </w:p>
        </w:tc>
        <w:tc>
          <w:tcPr>
            <w:tcW w:w="1126" w:type="dxa"/>
            <w:tcBorders>
              <w:top w:val="nil"/>
            </w:tcBorders>
          </w:tcPr>
          <w:p>
            <w:pPr>
              <w:pStyle w:val="12"/>
              <w:rPr>
                <w:rFonts w:ascii="Times New Roman"/>
                <w:sz w:val="22"/>
              </w:rPr>
            </w:pPr>
          </w:p>
        </w:tc>
        <w:tc>
          <w:tcPr>
            <w:tcW w:w="712" w:type="dxa"/>
            <w:tcBorders>
              <w:top w:val="nil"/>
            </w:tcBorders>
          </w:tcPr>
          <w:p>
            <w:pPr>
              <w:pStyle w:val="12"/>
              <w:rPr>
                <w:rFonts w:ascii="Times New Roman"/>
                <w:sz w:val="22"/>
              </w:rPr>
            </w:pPr>
          </w:p>
        </w:tc>
        <w:tc>
          <w:tcPr>
            <w:tcW w:w="713" w:type="dxa"/>
            <w:tcBorders>
              <w:top w:val="nil"/>
            </w:tcBorders>
          </w:tcPr>
          <w:p>
            <w:pPr>
              <w:pStyle w:val="12"/>
              <w:rPr>
                <w:rFonts w:ascii="Times New Roman"/>
                <w:sz w:val="22"/>
              </w:rPr>
            </w:pPr>
          </w:p>
        </w:tc>
        <w:tc>
          <w:tcPr>
            <w:tcW w:w="712" w:type="dxa"/>
            <w:tcBorders>
              <w:top w:val="nil"/>
            </w:tcBorders>
          </w:tcPr>
          <w:p>
            <w:pPr>
              <w:pStyle w:val="12"/>
              <w:rPr>
                <w:rFonts w:ascii="Times New Roman"/>
                <w:sz w:val="22"/>
              </w:rPr>
            </w:pPr>
          </w:p>
        </w:tc>
        <w:tc>
          <w:tcPr>
            <w:tcW w:w="1096" w:type="dxa"/>
            <w:tcBorders>
              <w:top w:val="nil"/>
            </w:tcBorders>
          </w:tcPr>
          <w:p>
            <w:pPr>
              <w:pStyle w:val="12"/>
              <w:rPr>
                <w:rFonts w:ascii="Times New Roman"/>
                <w:sz w:val="22"/>
              </w:rPr>
            </w:pPr>
          </w:p>
        </w:tc>
        <w:tc>
          <w:tcPr>
            <w:tcW w:w="1097" w:type="dxa"/>
            <w:tcBorders>
              <w:top w:val="nil"/>
            </w:tcBorders>
          </w:tcPr>
          <w:p>
            <w:pPr>
              <w:pStyle w:val="12"/>
              <w:rPr>
                <w:rFonts w:ascii="Times New Roman"/>
                <w:sz w:val="22"/>
              </w:rPr>
            </w:pPr>
          </w:p>
        </w:tc>
        <w:tc>
          <w:tcPr>
            <w:tcW w:w="1096" w:type="dxa"/>
            <w:tcBorders>
              <w:top w:val="nil"/>
            </w:tcBorders>
          </w:tcPr>
          <w:p>
            <w:pPr>
              <w:pStyle w:val="12"/>
              <w:rPr>
                <w:rFonts w:ascii="Times New Roman"/>
                <w:sz w:val="22"/>
              </w:rPr>
            </w:pPr>
          </w:p>
        </w:tc>
        <w:tc>
          <w:tcPr>
            <w:tcW w:w="912" w:type="dxa"/>
            <w:tcBorders>
              <w:top w:val="nil"/>
            </w:tcBorders>
          </w:tcPr>
          <w:p>
            <w:pPr>
              <w:pStyle w:val="12"/>
              <w:rPr>
                <w:rFonts w:ascii="Times New Roman"/>
                <w:sz w:val="22"/>
              </w:rPr>
            </w:pPr>
          </w:p>
        </w:tc>
        <w:tc>
          <w:tcPr>
            <w:tcW w:w="1096" w:type="dxa"/>
            <w:tcBorders>
              <w:top w:val="nil"/>
            </w:tcBorders>
          </w:tcPr>
          <w:p>
            <w:pPr>
              <w:pStyle w:val="12"/>
              <w:rPr>
                <w:rFonts w:ascii="Times New Roman"/>
                <w:sz w:val="22"/>
              </w:rPr>
            </w:pPr>
          </w:p>
        </w:tc>
        <w:tc>
          <w:tcPr>
            <w:tcW w:w="1097" w:type="dxa"/>
            <w:tcBorders>
              <w:top w:val="nil"/>
            </w:tcBorders>
          </w:tcPr>
          <w:p>
            <w:pPr>
              <w:pStyle w:val="12"/>
              <w:rPr>
                <w:rFonts w:ascii="Times New Roman"/>
                <w:sz w:val="22"/>
              </w:rPr>
            </w:pPr>
          </w:p>
        </w:tc>
        <w:tc>
          <w:tcPr>
            <w:tcW w:w="1096" w:type="dxa"/>
            <w:tcBorders>
              <w:top w:val="nil"/>
            </w:tcBorders>
          </w:tcPr>
          <w:p>
            <w:pPr>
              <w:pStyle w:val="12"/>
              <w:rPr>
                <w:rFonts w:ascii="Times New Roman"/>
                <w:sz w:val="22"/>
              </w:rPr>
            </w:pPr>
          </w:p>
        </w:tc>
        <w:tc>
          <w:tcPr>
            <w:tcW w:w="729" w:type="dxa"/>
            <w:tcBorders>
              <w:top w:val="nil"/>
            </w:tcBorders>
          </w:tcPr>
          <w:p>
            <w:pPr>
              <w:pStyle w:val="12"/>
              <w:spacing w:before="2" w:line="289" w:lineRule="exact"/>
              <w:ind w:left="119"/>
              <w:rPr>
                <w:b/>
                <w:sz w:val="24"/>
              </w:rPr>
            </w:pPr>
            <w:r>
              <w:rPr>
                <w:b/>
                <w:sz w:val="24"/>
              </w:rPr>
              <w:t>要求</w:t>
            </w:r>
          </w:p>
        </w:tc>
        <w:tc>
          <w:tcPr>
            <w:tcW w:w="1124" w:type="dxa"/>
            <w:tcBorders>
              <w:top w:val="nil"/>
            </w:tcBorders>
          </w:tcPr>
          <w:p>
            <w:pPr>
              <w:pStyle w:val="12"/>
              <w:rPr>
                <w:rFonts w:ascii="Times New Roman"/>
                <w:sz w:val="22"/>
              </w:rPr>
            </w:pPr>
          </w:p>
        </w:tc>
        <w:tc>
          <w:tcPr>
            <w:tcW w:w="1123" w:type="dxa"/>
            <w:tcBorders>
              <w:top w:val="nil"/>
            </w:tcBorders>
          </w:tcPr>
          <w:p>
            <w:pPr>
              <w:pStyle w:val="12"/>
              <w:rPr>
                <w:rFonts w:ascii="Times New Roman"/>
                <w:sz w:val="22"/>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59"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784" w:type="dxa"/>
          </w:tcPr>
          <w:p>
            <w:pPr>
              <w:pStyle w:val="12"/>
              <w:rPr>
                <w:rFonts w:ascii="Times New Roman"/>
                <w:sz w:val="24"/>
              </w:rPr>
            </w:pPr>
          </w:p>
        </w:tc>
        <w:tc>
          <w:tcPr>
            <w:tcW w:w="1126" w:type="dxa"/>
          </w:tcPr>
          <w:p>
            <w:pPr>
              <w:pStyle w:val="12"/>
              <w:rPr>
                <w:rFonts w:ascii="Times New Roman"/>
                <w:sz w:val="24"/>
              </w:rPr>
            </w:pPr>
          </w:p>
        </w:tc>
        <w:tc>
          <w:tcPr>
            <w:tcW w:w="712" w:type="dxa"/>
          </w:tcPr>
          <w:p>
            <w:pPr>
              <w:pStyle w:val="12"/>
              <w:rPr>
                <w:rFonts w:ascii="Times New Roman"/>
                <w:sz w:val="24"/>
              </w:rPr>
            </w:pPr>
          </w:p>
        </w:tc>
        <w:tc>
          <w:tcPr>
            <w:tcW w:w="713" w:type="dxa"/>
          </w:tcPr>
          <w:p>
            <w:pPr>
              <w:pStyle w:val="12"/>
              <w:rPr>
                <w:rFonts w:ascii="Times New Roman"/>
                <w:sz w:val="24"/>
              </w:rPr>
            </w:pPr>
          </w:p>
        </w:tc>
        <w:tc>
          <w:tcPr>
            <w:tcW w:w="7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912" w:type="dxa"/>
          </w:tcPr>
          <w:p>
            <w:pPr>
              <w:pStyle w:val="12"/>
              <w:rPr>
                <w:rFonts w:ascii="Times New Roman"/>
                <w:sz w:val="24"/>
              </w:rPr>
            </w:pPr>
          </w:p>
        </w:tc>
        <w:tc>
          <w:tcPr>
            <w:tcW w:w="1096" w:type="dxa"/>
          </w:tcPr>
          <w:p>
            <w:pPr>
              <w:pStyle w:val="12"/>
              <w:rPr>
                <w:rFonts w:ascii="Times New Roman"/>
                <w:sz w:val="24"/>
              </w:rPr>
            </w:pPr>
          </w:p>
        </w:tc>
        <w:tc>
          <w:tcPr>
            <w:tcW w:w="1097" w:type="dxa"/>
          </w:tcPr>
          <w:p>
            <w:pPr>
              <w:pStyle w:val="12"/>
              <w:rPr>
                <w:rFonts w:ascii="Times New Roman"/>
                <w:sz w:val="24"/>
              </w:rPr>
            </w:pPr>
          </w:p>
        </w:tc>
        <w:tc>
          <w:tcPr>
            <w:tcW w:w="1096" w:type="dxa"/>
          </w:tcPr>
          <w:p>
            <w:pPr>
              <w:pStyle w:val="12"/>
              <w:rPr>
                <w:rFonts w:ascii="Times New Roman"/>
                <w:sz w:val="24"/>
              </w:rPr>
            </w:pPr>
          </w:p>
        </w:tc>
        <w:tc>
          <w:tcPr>
            <w:tcW w:w="729" w:type="dxa"/>
          </w:tcPr>
          <w:p>
            <w:pPr>
              <w:pStyle w:val="12"/>
              <w:rPr>
                <w:rFonts w:ascii="Times New Roman"/>
                <w:sz w:val="24"/>
              </w:rPr>
            </w:pPr>
          </w:p>
        </w:tc>
        <w:tc>
          <w:tcPr>
            <w:tcW w:w="1124" w:type="dxa"/>
          </w:tcPr>
          <w:p>
            <w:pPr>
              <w:pStyle w:val="12"/>
              <w:rPr>
                <w:rFonts w:ascii="Times New Roman"/>
                <w:sz w:val="24"/>
              </w:rPr>
            </w:pPr>
          </w:p>
        </w:tc>
        <w:tc>
          <w:tcPr>
            <w:tcW w:w="1123" w:type="dxa"/>
          </w:tcPr>
          <w:p>
            <w:pPr>
              <w:pStyle w:val="12"/>
              <w:rPr>
                <w:rFonts w:ascii="Times New Roman"/>
                <w:sz w:val="24"/>
              </w:rPr>
            </w:pPr>
          </w:p>
        </w:tc>
      </w:tr>
    </w:tbl>
    <w:p>
      <w:pPr>
        <w:spacing w:before="169"/>
        <w:ind w:left="189" w:right="0" w:firstLine="0"/>
        <w:jc w:val="left"/>
        <w:rPr>
          <w:rFonts w:hint="eastAsia" w:ascii="宋体" w:eastAsia="宋体"/>
          <w:sz w:val="28"/>
        </w:rPr>
      </w:pPr>
      <w:r>
        <w:pict>
          <v:shape id="_x0000_s1070" o:spid="_x0000_s1070" o:spt="202" type="#_x0000_t202" style="position:absolute;left:0pt;margin-left:430.05pt;margin-top:82.55pt;height:13.3pt;width:6pt;mso-position-horizontal-relative:page;z-index:-251622400;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8</w:t>
                  </w:r>
                </w:p>
              </w:txbxContent>
            </v:textbox>
          </v:shape>
        </w:pict>
      </w:r>
      <w:r>
        <w:rPr>
          <w:rFonts w:hint="eastAsia" w:ascii="宋体" w:eastAsia="宋体"/>
          <w:sz w:val="28"/>
        </w:rPr>
        <w:t>注：报上级党委备案用。</w:t>
      </w:r>
    </w:p>
    <w:p>
      <w:pPr>
        <w:pStyle w:val="7"/>
        <w:rPr>
          <w:rFonts w:ascii="宋体"/>
          <w:sz w:val="20"/>
        </w:rPr>
      </w:pPr>
    </w:p>
    <w:p>
      <w:pPr>
        <w:pStyle w:val="7"/>
        <w:rPr>
          <w:rFonts w:ascii="宋体"/>
          <w:sz w:val="20"/>
        </w:rPr>
      </w:pPr>
    </w:p>
    <w:p>
      <w:pPr>
        <w:pStyle w:val="7"/>
        <w:rPr>
          <w:rFonts w:ascii="宋体"/>
          <w:sz w:val="20"/>
        </w:rPr>
      </w:pPr>
    </w:p>
    <w:p>
      <w:pPr>
        <w:pStyle w:val="7"/>
        <w:spacing w:before="2"/>
        <w:rPr>
          <w:rFonts w:ascii="宋体"/>
          <w:sz w:val="21"/>
        </w:rPr>
      </w:pPr>
      <w:r>
        <w:pict>
          <v:rect id="_x0000_s1071" o:spid="_x0000_s1071" o:spt="1" style="position:absolute;left:0pt;margin-left:418.25pt;margin-top:15.5pt;height:18.6pt;width:41.1pt;mso-position-horizontal-relative:page;mso-wrap-distance-bottom:0pt;mso-wrap-distance-top:0pt;z-index:-251575296;mso-width-relative:page;mso-height-relative:page;" fillcolor="#FFFFFF" filled="t" stroked="f" coordsize="21600,21600">
            <v:path/>
            <v:fill on="t" focussize="0,0"/>
            <v:stroke on="f"/>
            <v:imagedata o:title=""/>
            <o:lock v:ext="edit"/>
            <w10:wrap type="topAndBottom"/>
          </v:rect>
        </w:pict>
      </w:r>
    </w:p>
    <w:p>
      <w:pPr>
        <w:spacing w:after="0"/>
        <w:rPr>
          <w:rFonts w:ascii="宋体"/>
          <w:sz w:val="21"/>
        </w:rPr>
        <w:sectPr>
          <w:footerReference r:id="rId27" w:type="even"/>
          <w:pgSz w:w="16840" w:h="11910" w:orient="landscape"/>
          <w:pgMar w:top="1100" w:right="800" w:bottom="280" w:left="1300" w:header="0" w:footer="0" w:gutter="0"/>
          <w:cols w:space="720" w:num="1"/>
        </w:sectPr>
      </w:pPr>
    </w:p>
    <w:p>
      <w:pPr>
        <w:pStyle w:val="7"/>
        <w:spacing w:before="10"/>
        <w:rPr>
          <w:rFonts w:ascii="宋体"/>
          <w:sz w:val="12"/>
        </w:rPr>
      </w:pPr>
    </w:p>
    <w:p>
      <w:pPr>
        <w:pStyle w:val="7"/>
        <w:spacing w:before="65"/>
        <w:ind w:left="609"/>
        <w:rPr>
          <w:rFonts w:hint="eastAsia" w:ascii="楷体_GB2312" w:eastAsia="楷体_GB2312"/>
        </w:rPr>
      </w:pPr>
      <w:r>
        <w:rPr>
          <w:rFonts w:hint="eastAsia" w:ascii="楷体_GB2312" w:eastAsia="楷体_GB2312"/>
        </w:rPr>
        <w:t xml:space="preserve">参考模板 </w:t>
      </w:r>
      <w:r>
        <w:rPr>
          <w:rFonts w:ascii="Times New Roman" w:eastAsia="Times New Roman"/>
        </w:rPr>
        <w:t>6</w:t>
      </w:r>
      <w:r>
        <w:rPr>
          <w:rFonts w:hint="eastAsia" w:ascii="楷体_GB2312" w:eastAsia="楷体_GB2312"/>
        </w:rPr>
        <w:t>：</w:t>
      </w:r>
    </w:p>
    <w:p>
      <w:pPr>
        <w:pStyle w:val="7"/>
        <w:rPr>
          <w:rFonts w:ascii="楷体_GB2312"/>
          <w:sz w:val="34"/>
        </w:rPr>
      </w:pPr>
    </w:p>
    <w:p>
      <w:pPr>
        <w:pStyle w:val="7"/>
        <w:rPr>
          <w:rFonts w:ascii="楷体_GB2312"/>
          <w:sz w:val="34"/>
        </w:rPr>
      </w:pPr>
    </w:p>
    <w:p>
      <w:pPr>
        <w:pStyle w:val="4"/>
        <w:spacing w:before="236" w:line="216" w:lineRule="auto"/>
        <w:ind w:left="3152" w:right="1612" w:hanging="1541"/>
      </w:pPr>
      <w:r>
        <w:t>关于同意×××等××名同志为发展对象的批复</w:t>
      </w:r>
    </w:p>
    <w:p>
      <w:pPr>
        <w:pStyle w:val="7"/>
        <w:spacing w:before="1"/>
        <w:rPr>
          <w:rFonts w:ascii="方正小标宋简体"/>
          <w:sz w:val="33"/>
        </w:rPr>
      </w:pPr>
    </w:p>
    <w:p>
      <w:pPr>
        <w:pStyle w:val="7"/>
        <w:ind w:left="609"/>
      </w:pPr>
      <w:r>
        <w:rPr>
          <w:spacing w:val="-1"/>
        </w:rPr>
        <w:t>××党支部：</w:t>
      </w:r>
    </w:p>
    <w:p>
      <w:pPr>
        <w:pStyle w:val="7"/>
        <w:spacing w:before="130" w:line="316" w:lineRule="auto"/>
        <w:ind w:left="609" w:right="597" w:firstLine="640"/>
      </w:pPr>
      <w:r>
        <w:rPr>
          <w:spacing w:val="5"/>
        </w:rPr>
        <w:t>《关于将×××等××名同志进行发展对象备案的报</w:t>
      </w:r>
      <w:r>
        <w:t>告》已收悉。</w:t>
      </w:r>
    </w:p>
    <w:p>
      <w:pPr>
        <w:pStyle w:val="7"/>
        <w:spacing w:line="316" w:lineRule="auto"/>
        <w:ind w:left="609" w:right="608" w:firstLine="640"/>
        <w:jc w:val="both"/>
      </w:pPr>
      <w:r>
        <w:rPr>
          <w:spacing w:val="-12"/>
        </w:rPr>
        <w:t>经研究，同意×××等××同志为发展对象。请按照发</w:t>
      </w:r>
      <w:r>
        <w:rPr>
          <w:spacing w:val="-21"/>
        </w:rPr>
        <w:t xml:space="preserve">展党员工作有关规定，对发展对象有关情况进行 </w:t>
      </w:r>
      <w:r>
        <w:rPr>
          <w:rFonts w:ascii="Times New Roman" w:hAnsi="Times New Roman" w:eastAsia="Times New Roman"/>
        </w:rPr>
        <w:t xml:space="preserve">5 </w:t>
      </w:r>
      <w:r>
        <w:t>个工作日</w:t>
      </w:r>
      <w:r>
        <w:rPr>
          <w:spacing w:val="-12"/>
        </w:rPr>
        <w:t>的公示，及时确定入党介绍人，继续做好对×××等××名</w:t>
      </w:r>
      <w:r>
        <w:rPr>
          <w:spacing w:val="-11"/>
        </w:rPr>
        <w:t>同志的培养教育和考察工作，认真组织政治审查、短期集中培训工作，并及时将有关情况报党委预审。</w:t>
      </w:r>
    </w:p>
    <w:p>
      <w:pPr>
        <w:pStyle w:val="7"/>
      </w:pPr>
    </w:p>
    <w:p>
      <w:pPr>
        <w:pStyle w:val="7"/>
      </w:pPr>
    </w:p>
    <w:p>
      <w:pPr>
        <w:pStyle w:val="7"/>
        <w:spacing w:before="11"/>
        <w:rPr>
          <w:sz w:val="23"/>
        </w:rPr>
      </w:pPr>
    </w:p>
    <w:p>
      <w:pPr>
        <w:pStyle w:val="7"/>
        <w:ind w:left="4595" w:right="1234"/>
        <w:jc w:val="center"/>
        <w:rPr>
          <w:rFonts w:ascii="Times New Roman" w:hAnsi="Times New Roman" w:eastAsia="Times New Roman"/>
        </w:rPr>
      </w:pPr>
      <w:r>
        <w:t>中共××委员会</w:t>
      </w:r>
      <w:r>
        <w:rPr>
          <w:rFonts w:ascii="Times New Roman" w:hAnsi="Times New Roman" w:eastAsia="Times New Roman"/>
        </w:rPr>
        <w:t>(</w:t>
      </w:r>
      <w:r>
        <w:t>盖章</w:t>
      </w:r>
      <w:r>
        <w:rPr>
          <w:rFonts w:ascii="Times New Roman" w:hAnsi="Times New Roman" w:eastAsia="Times New Roman"/>
        </w:rPr>
        <w:t>)</w:t>
      </w:r>
    </w:p>
    <w:p>
      <w:pPr>
        <w:pStyle w:val="7"/>
        <w:spacing w:before="151"/>
        <w:ind w:left="4595" w:right="1235"/>
        <w:jc w:val="center"/>
      </w:pPr>
      <w:r>
        <w:t>××××年××月××日</w:t>
      </w:r>
    </w:p>
    <w:p>
      <w:pPr>
        <w:spacing w:after="0"/>
        <w:jc w:val="center"/>
        <w:sectPr>
          <w:footerReference r:id="rId28" w:type="default"/>
          <w:footerReference r:id="rId29" w:type="even"/>
          <w:pgSz w:w="11910" w:h="16840"/>
          <w:pgMar w:top="1600" w:right="1260" w:bottom="1380" w:left="1260" w:header="0" w:footer="1186" w:gutter="0"/>
          <w:pgNumType w:start="57"/>
          <w:cols w:space="720" w:num="1"/>
        </w:sectPr>
      </w:pPr>
    </w:p>
    <w:p>
      <w:pPr>
        <w:pStyle w:val="7"/>
        <w:spacing w:before="3"/>
        <w:rPr>
          <w:sz w:val="15"/>
        </w:rPr>
      </w:pPr>
    </w:p>
    <w:p>
      <w:pPr>
        <w:pStyle w:val="7"/>
        <w:spacing w:before="65"/>
        <w:ind w:left="609"/>
        <w:rPr>
          <w:rFonts w:hint="eastAsia" w:ascii="楷体_GB2312" w:eastAsia="楷体_GB2312"/>
        </w:rPr>
      </w:pPr>
      <w:r>
        <w:rPr>
          <w:rFonts w:hint="eastAsia" w:ascii="楷体_GB2312" w:eastAsia="楷体_GB2312"/>
        </w:rPr>
        <w:t xml:space="preserve">参考模板 </w:t>
      </w:r>
      <w:r>
        <w:rPr>
          <w:rFonts w:ascii="Times New Roman" w:eastAsia="Times New Roman"/>
        </w:rPr>
        <w:t>7</w:t>
      </w:r>
      <w:r>
        <w:rPr>
          <w:rFonts w:hint="eastAsia" w:ascii="楷体_GB2312" w:eastAsia="楷体_GB2312"/>
        </w:rPr>
        <w:t>：</w:t>
      </w:r>
    </w:p>
    <w:p>
      <w:pPr>
        <w:pStyle w:val="7"/>
        <w:rPr>
          <w:rFonts w:ascii="楷体_GB2312"/>
          <w:sz w:val="34"/>
        </w:rPr>
      </w:pPr>
    </w:p>
    <w:p>
      <w:pPr>
        <w:pStyle w:val="7"/>
        <w:spacing w:before="4"/>
        <w:rPr>
          <w:rFonts w:ascii="楷体_GB2312"/>
          <w:sz w:val="33"/>
        </w:rPr>
      </w:pPr>
    </w:p>
    <w:p>
      <w:pPr>
        <w:pStyle w:val="4"/>
        <w:spacing w:line="228" w:lineRule="auto"/>
        <w:ind w:left="3152" w:right="1612" w:hanging="1541"/>
      </w:pPr>
      <w:r>
        <w:t>关于确定×××等××名同志为发展对象的公示</w:t>
      </w:r>
    </w:p>
    <w:p>
      <w:pPr>
        <w:pStyle w:val="7"/>
        <w:spacing w:before="389" w:line="292" w:lineRule="auto"/>
        <w:ind w:left="609" w:right="452" w:firstLine="640"/>
      </w:pPr>
      <w:r>
        <w:t>经××党支部委员会讨论，报××学院党委备案同意， 将×××等××名同志列为发展对象。根据发展党员工作有关要求，现将有关情况公示如下：</w:t>
      </w:r>
    </w:p>
    <w:p>
      <w:pPr>
        <w:pStyle w:val="7"/>
        <w:spacing w:line="410" w:lineRule="exact"/>
        <w:ind w:left="1250"/>
      </w:pPr>
      <w:r>
        <w:rPr>
          <w:rFonts w:ascii="Times New Roman" w:hAnsi="Times New Roman" w:eastAsia="Times New Roman"/>
          <w:spacing w:val="-4"/>
        </w:rPr>
        <w:t>1.</w:t>
      </w:r>
      <w:r>
        <w:rPr>
          <w:spacing w:val="-7"/>
        </w:rPr>
        <w:t>×××，性别，×族，××文化，××××年××月</w:t>
      </w:r>
    </w:p>
    <w:p>
      <w:pPr>
        <w:pStyle w:val="7"/>
        <w:spacing w:before="90"/>
        <w:ind w:left="609"/>
      </w:pPr>
      <w:r>
        <w:rPr>
          <w:spacing w:val="-11"/>
        </w:rPr>
        <w:t>××日出生，××××年××月参加工作，现任××单位×</w:t>
      </w:r>
    </w:p>
    <w:p>
      <w:pPr>
        <w:pStyle w:val="7"/>
        <w:spacing w:before="89"/>
        <w:ind w:left="609"/>
      </w:pPr>
      <w:r>
        <w:t>×职务。该同志于××××年××月××日提出入党申请，</w:t>
      </w:r>
    </w:p>
    <w:p>
      <w:pPr>
        <w:pStyle w:val="7"/>
        <w:spacing w:before="91" w:line="292" w:lineRule="auto"/>
        <w:ind w:left="609" w:right="610"/>
      </w:pPr>
      <w:r>
        <w:rPr>
          <w:spacing w:val="-9"/>
        </w:rPr>
        <w:t>××××年××月××日被确定为入党积极分子，培养联系人为×××同志、×××同志。</w:t>
      </w:r>
    </w:p>
    <w:p>
      <w:pPr>
        <w:pStyle w:val="7"/>
        <w:spacing w:line="409" w:lineRule="exact"/>
        <w:ind w:left="1250"/>
      </w:pPr>
      <w:r>
        <w:rPr>
          <w:rFonts w:ascii="Times New Roman" w:hAnsi="Times New Roman"/>
        </w:rPr>
        <w:t>2.</w:t>
      </w:r>
      <w:r>
        <w:t>……</w:t>
      </w:r>
    </w:p>
    <w:p>
      <w:pPr>
        <w:pStyle w:val="7"/>
        <w:spacing w:before="1"/>
        <w:rPr>
          <w:sz w:val="46"/>
        </w:rPr>
      </w:pPr>
    </w:p>
    <w:p>
      <w:pPr>
        <w:pStyle w:val="7"/>
        <w:ind w:left="1250"/>
      </w:pPr>
      <w:r>
        <w:t>公示期限为××××年××月××日—××××年×</w:t>
      </w:r>
    </w:p>
    <w:p>
      <w:pPr>
        <w:pStyle w:val="7"/>
        <w:spacing w:before="89" w:line="292" w:lineRule="auto"/>
        <w:ind w:left="609" w:right="533"/>
        <w:jc w:val="both"/>
      </w:pPr>
      <w:r>
        <w:t>×月××日（</w:t>
      </w:r>
      <w:r>
        <w:rPr>
          <w:rFonts w:ascii="Times New Roman" w:hAnsi="Times New Roman" w:eastAsia="Times New Roman"/>
        </w:rPr>
        <w:t xml:space="preserve">5 </w:t>
      </w:r>
      <w:r>
        <w:t xml:space="preserve">个工作日）。对上述人员如有情况和问题， </w:t>
      </w:r>
      <w:r>
        <w:rPr>
          <w:spacing w:val="-12"/>
        </w:rPr>
        <w:t>可在公示期内反映，反映情况和问题必须实事求是，应签署</w:t>
      </w:r>
      <w:r>
        <w:rPr>
          <w:spacing w:val="-18"/>
        </w:rPr>
        <w:t>或告知真实姓名、工作单位和联系方式；对线索不清的匿名</w:t>
      </w:r>
      <w:r>
        <w:rPr>
          <w:spacing w:val="-14"/>
        </w:rPr>
        <w:t>信和匿名电话，公示期间不予受理。</w:t>
      </w:r>
    </w:p>
    <w:p>
      <w:pPr>
        <w:pStyle w:val="7"/>
        <w:spacing w:line="292" w:lineRule="auto"/>
        <w:ind w:left="1250" w:right="5254"/>
      </w:pPr>
      <w:r>
        <w:t>受理电话：×××× 受理地址：××××</w:t>
      </w:r>
    </w:p>
    <w:p>
      <w:pPr>
        <w:pStyle w:val="7"/>
        <w:spacing w:before="8"/>
        <w:rPr>
          <w:sz w:val="44"/>
        </w:rPr>
      </w:pPr>
    </w:p>
    <w:p>
      <w:pPr>
        <w:pStyle w:val="7"/>
        <w:ind w:left="5228"/>
      </w:pPr>
      <w:r>
        <w:t>中共××支部委员会</w:t>
      </w:r>
    </w:p>
    <w:p>
      <w:pPr>
        <w:pStyle w:val="7"/>
        <w:spacing w:before="130"/>
        <w:ind w:left="5090"/>
      </w:pPr>
      <w:r>
        <w:t>××××年××月××日</w:t>
      </w:r>
    </w:p>
    <w:p>
      <w:pPr>
        <w:spacing w:after="0"/>
        <w:sectPr>
          <w:pgSz w:w="11910" w:h="16840"/>
          <w:pgMar w:top="1600" w:right="1260" w:bottom="1380" w:left="1260" w:header="0" w:footer="1186" w:gutter="0"/>
          <w:cols w:space="720" w:num="1"/>
        </w:sectPr>
      </w:pPr>
    </w:p>
    <w:p>
      <w:pPr>
        <w:pStyle w:val="7"/>
        <w:spacing w:before="3"/>
        <w:rPr>
          <w:sz w:val="15"/>
        </w:rPr>
      </w:pPr>
    </w:p>
    <w:p>
      <w:pPr>
        <w:pStyle w:val="7"/>
        <w:spacing w:before="65"/>
        <w:ind w:left="609"/>
        <w:jc w:val="both"/>
        <w:rPr>
          <w:rFonts w:hint="eastAsia" w:ascii="楷体_GB2312" w:eastAsia="楷体_GB2312"/>
        </w:rPr>
      </w:pPr>
      <w:r>
        <w:rPr>
          <w:rFonts w:hint="eastAsia" w:ascii="楷体_GB2312" w:eastAsia="楷体_GB2312"/>
        </w:rPr>
        <w:t xml:space="preserve">参考模板 </w:t>
      </w:r>
      <w:r>
        <w:rPr>
          <w:rFonts w:ascii="Times New Roman" w:eastAsia="Times New Roman"/>
        </w:rPr>
        <w:t>8</w:t>
      </w:r>
      <w:r>
        <w:rPr>
          <w:rFonts w:hint="eastAsia" w:ascii="楷体_GB2312" w:eastAsia="楷体_GB2312"/>
        </w:rPr>
        <w:t>：</w:t>
      </w:r>
    </w:p>
    <w:p>
      <w:pPr>
        <w:pStyle w:val="7"/>
        <w:rPr>
          <w:rFonts w:ascii="楷体_GB2312"/>
          <w:sz w:val="34"/>
        </w:rPr>
      </w:pPr>
    </w:p>
    <w:p>
      <w:pPr>
        <w:pStyle w:val="7"/>
        <w:spacing w:before="11"/>
        <w:rPr>
          <w:rFonts w:ascii="楷体_GB2312"/>
        </w:rPr>
      </w:pPr>
    </w:p>
    <w:p>
      <w:pPr>
        <w:pStyle w:val="4"/>
        <w:spacing w:line="216" w:lineRule="auto"/>
        <w:ind w:left="3372" w:right="1613" w:hanging="1761"/>
      </w:pPr>
      <w:r>
        <w:t>关于协助做好发展党员政治审查有关工作的函</w:t>
      </w:r>
    </w:p>
    <w:p>
      <w:pPr>
        <w:pStyle w:val="7"/>
        <w:spacing w:before="421"/>
        <w:ind w:left="609"/>
        <w:jc w:val="both"/>
      </w:pPr>
      <w:r>
        <w:t>中共 ×× 委员会：</w:t>
      </w:r>
    </w:p>
    <w:p>
      <w:pPr>
        <w:pStyle w:val="7"/>
        <w:spacing w:before="49" w:line="268" w:lineRule="auto"/>
        <w:ind w:left="609" w:right="607" w:firstLine="640"/>
        <w:jc w:val="both"/>
      </w:pPr>
      <w:r>
        <w:rPr>
          <w:spacing w:val="-2"/>
        </w:rPr>
        <w:t>贵党委 ××× 同志系我单位 ××× 同志的 ××。</w:t>
      </w:r>
      <w:r>
        <w:rPr>
          <w:spacing w:val="-11"/>
        </w:rPr>
        <w:t>现 ××× 同志已被我单位党组织列为党员发展对象，为了</w:t>
      </w:r>
      <w:r>
        <w:rPr>
          <w:spacing w:val="-16"/>
        </w:rPr>
        <w:t>做好入党政审工作，请贵单位党组织协助调查 ××× 同志</w:t>
      </w:r>
      <w:r>
        <w:rPr>
          <w:spacing w:val="-14"/>
        </w:rPr>
        <w:t>的情况。请按下列调查提纲在《政审调查证明材料》表格中</w:t>
      </w:r>
    </w:p>
    <w:p>
      <w:pPr>
        <w:pStyle w:val="7"/>
        <w:spacing w:before="3" w:line="268" w:lineRule="auto"/>
        <w:ind w:left="609" w:right="607"/>
      </w:pPr>
      <w:r>
        <w:t>（后附</w:t>
      </w:r>
      <w:r>
        <w:rPr>
          <w:spacing w:val="-52"/>
        </w:rPr>
        <w:t>）</w:t>
      </w:r>
      <w:r>
        <w:rPr>
          <w:spacing w:val="-10"/>
        </w:rPr>
        <w:t>填写证明材料，如贵单位有需特殊说明的问题，也可另附材料说明。</w:t>
      </w:r>
    </w:p>
    <w:p>
      <w:pPr>
        <w:pStyle w:val="7"/>
        <w:spacing w:before="2" w:line="268" w:lineRule="auto"/>
        <w:ind w:left="609" w:right="603" w:firstLine="640"/>
      </w:pPr>
      <w:r>
        <w:rPr>
          <w:spacing w:val="-14"/>
        </w:rPr>
        <w:t>一、家庭出身、本人成分、政治面貌、现任职务、本人家庭和社会关系中有无政治历史问题？结论如何？</w:t>
      </w:r>
    </w:p>
    <w:p>
      <w:pPr>
        <w:pStyle w:val="7"/>
        <w:spacing w:before="1" w:line="268" w:lineRule="auto"/>
        <w:ind w:left="1250" w:right="1738"/>
      </w:pPr>
      <w:r>
        <w:rPr>
          <w:spacing w:val="-1"/>
        </w:rPr>
        <w:t>二、对党的理论和路线、方针、政策的态度？ 三、政治历史和在重大政治斗争中的表现？ 四、有无党纪、政纪、法纪处分？</w:t>
      </w:r>
    </w:p>
    <w:p>
      <w:pPr>
        <w:pStyle w:val="7"/>
        <w:spacing w:before="3" w:line="268" w:lineRule="auto"/>
        <w:ind w:left="1250" w:right="4614"/>
      </w:pPr>
      <w:r>
        <w:t>五、遵守社会公德情况？ 六、现实工作表现如何？</w:t>
      </w:r>
    </w:p>
    <w:p>
      <w:pPr>
        <w:pStyle w:val="7"/>
        <w:ind w:left="1250"/>
      </w:pPr>
      <w:r>
        <w:t>七、有无其它要向党组织说明的问题？</w:t>
      </w:r>
    </w:p>
    <w:p>
      <w:pPr>
        <w:pStyle w:val="7"/>
        <w:spacing w:before="51"/>
        <w:ind w:left="1250"/>
      </w:pPr>
      <w:r>
        <w:t>以上材料请写好并加盖基层党委公章后函复我单位为</w:t>
      </w:r>
    </w:p>
    <w:p>
      <w:pPr>
        <w:pStyle w:val="7"/>
        <w:spacing w:before="50"/>
        <w:ind w:left="609"/>
      </w:pPr>
      <w:r>
        <w:t>谢。</w:t>
      </w:r>
    </w:p>
    <w:p>
      <w:pPr>
        <w:pStyle w:val="7"/>
        <w:spacing w:before="49"/>
        <w:ind w:left="1250"/>
      </w:pPr>
      <w:r>
        <w:t>此函</w:t>
      </w:r>
    </w:p>
    <w:p>
      <w:pPr>
        <w:pStyle w:val="7"/>
        <w:rPr>
          <w:sz w:val="20"/>
        </w:rPr>
      </w:pPr>
    </w:p>
    <w:p>
      <w:pPr>
        <w:pStyle w:val="7"/>
        <w:spacing w:before="7"/>
        <w:rPr>
          <w:sz w:val="15"/>
        </w:rPr>
      </w:pPr>
    </w:p>
    <w:p>
      <w:pPr>
        <w:pStyle w:val="7"/>
        <w:spacing w:before="55"/>
        <w:ind w:left="3891"/>
      </w:pPr>
      <w:r>
        <w:t>中共 ××× 委员会（盖章）</w:t>
      </w:r>
    </w:p>
    <w:p>
      <w:pPr>
        <w:pStyle w:val="7"/>
        <w:spacing w:before="110"/>
        <w:ind w:left="4141"/>
      </w:pPr>
      <w:r>
        <w:t>××××年××月××日</w:t>
      </w:r>
    </w:p>
    <w:p>
      <w:pPr>
        <w:spacing w:after="0"/>
        <w:sectPr>
          <w:pgSz w:w="11910" w:h="16840"/>
          <w:pgMar w:top="1600" w:right="1260" w:bottom="1380" w:left="1260" w:header="0" w:footer="1186" w:gutter="0"/>
          <w:cols w:space="720" w:num="1"/>
        </w:sectPr>
      </w:pPr>
    </w:p>
    <w:p>
      <w:pPr>
        <w:pStyle w:val="7"/>
        <w:spacing w:before="11"/>
        <w:rPr>
          <w:sz w:val="15"/>
        </w:rPr>
      </w:pPr>
    </w:p>
    <w:p>
      <w:pPr>
        <w:pStyle w:val="4"/>
        <w:spacing w:line="752" w:lineRule="exact"/>
        <w:ind w:left="1233" w:right="1235"/>
        <w:jc w:val="center"/>
      </w:pPr>
      <w:r>
        <w:t>政审调查证明材料</w:t>
      </w:r>
    </w:p>
    <w:p>
      <w:pPr>
        <w:pStyle w:val="7"/>
        <w:spacing w:before="12"/>
        <w:rPr>
          <w:rFonts w:ascii="方正小标宋简体"/>
          <w:sz w:val="8"/>
        </w:rPr>
      </w:pPr>
    </w:p>
    <w:p>
      <w:pPr>
        <w:spacing w:before="61"/>
        <w:ind w:left="609" w:right="0" w:firstLine="0"/>
        <w:jc w:val="left"/>
        <w:rPr>
          <w:rFonts w:hint="eastAsia" w:ascii="宋体" w:eastAsia="宋体"/>
          <w:sz w:val="28"/>
        </w:rPr>
      </w:pPr>
      <w:r>
        <w:rPr>
          <w:rFonts w:hint="eastAsia" w:ascii="宋体" w:eastAsia="宋体"/>
          <w:sz w:val="28"/>
        </w:rPr>
        <w:t>发展对象姓名：</w:t>
      </w:r>
    </w:p>
    <w:p>
      <w:pPr>
        <w:pStyle w:val="7"/>
        <w:spacing w:before="5"/>
        <w:rPr>
          <w:rFonts w:ascii="宋体"/>
          <w:sz w:val="10"/>
        </w:rPr>
      </w:pPr>
    </w:p>
    <w:tbl>
      <w:tblPr>
        <w:tblStyle w:val="8"/>
        <w:tblW w:w="0" w:type="auto"/>
        <w:tblInd w:w="116"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562"/>
        <w:gridCol w:w="1277"/>
        <w:gridCol w:w="1213"/>
        <w:gridCol w:w="669"/>
        <w:gridCol w:w="721"/>
        <w:gridCol w:w="1409"/>
        <w:gridCol w:w="755"/>
        <w:gridCol w:w="1092"/>
        <w:gridCol w:w="1464"/>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2" w:hRule="atLeast"/>
        </w:trPr>
        <w:tc>
          <w:tcPr>
            <w:tcW w:w="1839" w:type="dxa"/>
            <w:gridSpan w:val="2"/>
          </w:tcPr>
          <w:p>
            <w:pPr>
              <w:pStyle w:val="12"/>
              <w:spacing w:before="127"/>
              <w:ind w:left="197"/>
              <w:rPr>
                <w:sz w:val="24"/>
              </w:rPr>
            </w:pPr>
            <w:r>
              <w:rPr>
                <w:sz w:val="24"/>
              </w:rPr>
              <w:t>被调查人姓名</w:t>
            </w:r>
          </w:p>
        </w:tc>
        <w:tc>
          <w:tcPr>
            <w:tcW w:w="2603" w:type="dxa"/>
            <w:gridSpan w:val="3"/>
          </w:tcPr>
          <w:p>
            <w:pPr>
              <w:pStyle w:val="12"/>
              <w:rPr>
                <w:rFonts w:ascii="Times New Roman"/>
                <w:sz w:val="24"/>
              </w:rPr>
            </w:pPr>
          </w:p>
        </w:tc>
        <w:tc>
          <w:tcPr>
            <w:tcW w:w="2164" w:type="dxa"/>
            <w:gridSpan w:val="2"/>
          </w:tcPr>
          <w:p>
            <w:pPr>
              <w:pStyle w:val="12"/>
              <w:spacing w:before="127"/>
              <w:ind w:left="241"/>
              <w:rPr>
                <w:sz w:val="24"/>
              </w:rPr>
            </w:pPr>
            <w:r>
              <w:rPr>
                <w:sz w:val="24"/>
              </w:rPr>
              <w:t>与发展对象关系</w:t>
            </w:r>
          </w:p>
        </w:tc>
        <w:tc>
          <w:tcPr>
            <w:tcW w:w="2556" w:type="dxa"/>
            <w:gridSpan w:val="2"/>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3" w:hRule="atLeast"/>
        </w:trPr>
        <w:tc>
          <w:tcPr>
            <w:tcW w:w="1839" w:type="dxa"/>
            <w:gridSpan w:val="2"/>
          </w:tcPr>
          <w:p>
            <w:pPr>
              <w:pStyle w:val="12"/>
              <w:spacing w:before="127"/>
              <w:ind w:left="657" w:right="651"/>
              <w:jc w:val="center"/>
              <w:rPr>
                <w:sz w:val="24"/>
              </w:rPr>
            </w:pPr>
            <w:r>
              <w:rPr>
                <w:sz w:val="24"/>
              </w:rPr>
              <w:t>民族</w:t>
            </w:r>
          </w:p>
        </w:tc>
        <w:tc>
          <w:tcPr>
            <w:tcW w:w="1213" w:type="dxa"/>
          </w:tcPr>
          <w:p>
            <w:pPr>
              <w:pStyle w:val="12"/>
              <w:rPr>
                <w:rFonts w:ascii="Times New Roman"/>
                <w:sz w:val="24"/>
              </w:rPr>
            </w:pPr>
          </w:p>
        </w:tc>
        <w:tc>
          <w:tcPr>
            <w:tcW w:w="1390" w:type="dxa"/>
            <w:gridSpan w:val="2"/>
          </w:tcPr>
          <w:p>
            <w:pPr>
              <w:pStyle w:val="12"/>
              <w:spacing w:before="127"/>
              <w:ind w:left="214"/>
              <w:rPr>
                <w:sz w:val="24"/>
              </w:rPr>
            </w:pPr>
            <w:r>
              <w:rPr>
                <w:sz w:val="24"/>
              </w:rPr>
              <w:t>工作单位</w:t>
            </w:r>
          </w:p>
        </w:tc>
        <w:tc>
          <w:tcPr>
            <w:tcW w:w="4720"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2" w:hRule="atLeast"/>
        </w:trPr>
        <w:tc>
          <w:tcPr>
            <w:tcW w:w="1839" w:type="dxa"/>
            <w:gridSpan w:val="2"/>
          </w:tcPr>
          <w:p>
            <w:pPr>
              <w:pStyle w:val="12"/>
              <w:spacing w:before="127"/>
              <w:ind w:left="76"/>
              <w:rPr>
                <w:sz w:val="24"/>
              </w:rPr>
            </w:pPr>
            <w:r>
              <w:rPr>
                <w:sz w:val="24"/>
              </w:rPr>
              <w:t>职务（或职称）</w:t>
            </w:r>
          </w:p>
        </w:tc>
        <w:tc>
          <w:tcPr>
            <w:tcW w:w="4012" w:type="dxa"/>
            <w:gridSpan w:val="4"/>
          </w:tcPr>
          <w:p>
            <w:pPr>
              <w:pStyle w:val="12"/>
              <w:rPr>
                <w:rFonts w:ascii="Times New Roman"/>
                <w:sz w:val="24"/>
              </w:rPr>
            </w:pPr>
          </w:p>
        </w:tc>
        <w:tc>
          <w:tcPr>
            <w:tcW w:w="1847" w:type="dxa"/>
            <w:gridSpan w:val="2"/>
          </w:tcPr>
          <w:p>
            <w:pPr>
              <w:pStyle w:val="12"/>
              <w:spacing w:before="127"/>
              <w:ind w:left="201"/>
              <w:rPr>
                <w:sz w:val="24"/>
              </w:rPr>
            </w:pPr>
            <w:r>
              <w:rPr>
                <w:sz w:val="24"/>
              </w:rPr>
              <w:t>参加工作时间</w:t>
            </w:r>
          </w:p>
        </w:tc>
        <w:tc>
          <w:tcPr>
            <w:tcW w:w="1464"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3" w:hRule="atLeast"/>
        </w:trPr>
        <w:tc>
          <w:tcPr>
            <w:tcW w:w="1839" w:type="dxa"/>
            <w:gridSpan w:val="2"/>
          </w:tcPr>
          <w:p>
            <w:pPr>
              <w:pStyle w:val="12"/>
              <w:spacing w:before="127"/>
              <w:ind w:left="437"/>
              <w:rPr>
                <w:sz w:val="24"/>
              </w:rPr>
            </w:pPr>
            <w:r>
              <w:rPr>
                <w:sz w:val="24"/>
              </w:rPr>
              <w:t>政治面貌</w:t>
            </w:r>
          </w:p>
        </w:tc>
        <w:tc>
          <w:tcPr>
            <w:tcW w:w="1882" w:type="dxa"/>
            <w:gridSpan w:val="2"/>
          </w:tcPr>
          <w:p>
            <w:pPr>
              <w:pStyle w:val="12"/>
              <w:rPr>
                <w:rFonts w:ascii="Times New Roman"/>
                <w:sz w:val="24"/>
              </w:rPr>
            </w:pPr>
          </w:p>
        </w:tc>
        <w:tc>
          <w:tcPr>
            <w:tcW w:w="2130" w:type="dxa"/>
            <w:gridSpan w:val="2"/>
          </w:tcPr>
          <w:p>
            <w:pPr>
              <w:pStyle w:val="12"/>
              <w:spacing w:before="127"/>
              <w:ind w:left="584"/>
              <w:rPr>
                <w:sz w:val="24"/>
              </w:rPr>
            </w:pPr>
            <w:r>
              <w:rPr>
                <w:sz w:val="24"/>
              </w:rPr>
              <w:t>出生年月</w:t>
            </w:r>
          </w:p>
        </w:tc>
        <w:tc>
          <w:tcPr>
            <w:tcW w:w="3311" w:type="dxa"/>
            <w:gridSpan w:val="3"/>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67" w:hRule="atLeast"/>
        </w:trPr>
        <w:tc>
          <w:tcPr>
            <w:tcW w:w="562" w:type="dxa"/>
            <w:vMerge w:val="restart"/>
          </w:tcPr>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spacing w:before="7"/>
              <w:rPr>
                <w:sz w:val="20"/>
              </w:rPr>
            </w:pPr>
          </w:p>
          <w:p>
            <w:pPr>
              <w:pStyle w:val="12"/>
              <w:spacing w:line="427" w:lineRule="auto"/>
              <w:ind w:left="160" w:right="149"/>
              <w:jc w:val="both"/>
              <w:rPr>
                <w:sz w:val="24"/>
              </w:rPr>
            </w:pPr>
            <w:r>
              <w:rPr>
                <w:sz w:val="24"/>
              </w:rPr>
              <w:t>被调查人情况</w:t>
            </w:r>
          </w:p>
        </w:tc>
        <w:tc>
          <w:tcPr>
            <w:tcW w:w="1277" w:type="dxa"/>
          </w:tcPr>
          <w:p>
            <w:pPr>
              <w:pStyle w:val="12"/>
              <w:spacing w:before="9"/>
              <w:rPr>
                <w:sz w:val="27"/>
              </w:rPr>
            </w:pPr>
          </w:p>
          <w:p>
            <w:pPr>
              <w:pStyle w:val="12"/>
              <w:spacing w:line="242" w:lineRule="auto"/>
              <w:ind w:left="107" w:right="-29"/>
              <w:rPr>
                <w:sz w:val="24"/>
              </w:rPr>
            </w:pPr>
            <w:r>
              <w:rPr>
                <w:spacing w:val="24"/>
                <w:sz w:val="24"/>
              </w:rPr>
              <w:t>对党的理</w:t>
            </w:r>
            <w:r>
              <w:rPr>
                <w:spacing w:val="11"/>
                <w:sz w:val="24"/>
              </w:rPr>
              <w:t>论  和 路</w:t>
            </w:r>
            <w:r>
              <w:rPr>
                <w:spacing w:val="-5"/>
                <w:sz w:val="24"/>
              </w:rPr>
              <w:t>线、方针、</w:t>
            </w:r>
            <w:r>
              <w:rPr>
                <w:spacing w:val="24"/>
                <w:sz w:val="24"/>
              </w:rPr>
              <w:t>政策的态度</w:t>
            </w:r>
          </w:p>
        </w:tc>
        <w:tc>
          <w:tcPr>
            <w:tcW w:w="7323"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68" w:hRule="atLeast"/>
        </w:trPr>
        <w:tc>
          <w:tcPr>
            <w:tcW w:w="562" w:type="dxa"/>
            <w:vMerge w:val="continue"/>
            <w:tcBorders>
              <w:top w:val="nil"/>
            </w:tcBorders>
          </w:tcPr>
          <w:p>
            <w:pPr>
              <w:rPr>
                <w:sz w:val="2"/>
                <w:szCs w:val="2"/>
              </w:rPr>
            </w:pPr>
          </w:p>
        </w:tc>
        <w:tc>
          <w:tcPr>
            <w:tcW w:w="1277" w:type="dxa"/>
          </w:tcPr>
          <w:p>
            <w:pPr>
              <w:pStyle w:val="12"/>
              <w:rPr>
                <w:sz w:val="24"/>
              </w:rPr>
            </w:pPr>
          </w:p>
          <w:p>
            <w:pPr>
              <w:pStyle w:val="12"/>
              <w:spacing w:before="204" w:line="242" w:lineRule="auto"/>
              <w:ind w:left="107" w:right="197"/>
              <w:jc w:val="both"/>
              <w:rPr>
                <w:sz w:val="24"/>
              </w:rPr>
            </w:pPr>
            <w:r>
              <w:rPr>
                <w:sz w:val="24"/>
              </w:rPr>
              <w:t>政治历史和在重大政治斗争中的表现</w:t>
            </w:r>
          </w:p>
        </w:tc>
        <w:tc>
          <w:tcPr>
            <w:tcW w:w="7323"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67" w:hRule="atLeast"/>
        </w:trPr>
        <w:tc>
          <w:tcPr>
            <w:tcW w:w="562" w:type="dxa"/>
            <w:vMerge w:val="continue"/>
            <w:tcBorders>
              <w:top w:val="nil"/>
            </w:tcBorders>
          </w:tcPr>
          <w:p>
            <w:pPr>
              <w:rPr>
                <w:sz w:val="2"/>
                <w:szCs w:val="2"/>
              </w:rPr>
            </w:pPr>
          </w:p>
        </w:tc>
        <w:tc>
          <w:tcPr>
            <w:tcW w:w="1277" w:type="dxa"/>
          </w:tcPr>
          <w:p>
            <w:pPr>
              <w:pStyle w:val="12"/>
              <w:rPr>
                <w:sz w:val="24"/>
              </w:rPr>
            </w:pPr>
          </w:p>
          <w:p>
            <w:pPr>
              <w:pStyle w:val="12"/>
              <w:spacing w:before="203" w:line="242" w:lineRule="auto"/>
              <w:ind w:left="107" w:right="197"/>
              <w:jc w:val="both"/>
              <w:rPr>
                <w:sz w:val="24"/>
              </w:rPr>
            </w:pPr>
            <w:r>
              <w:rPr>
                <w:sz w:val="24"/>
              </w:rPr>
              <w:t>遵纪守法和遵守社会公德情况</w:t>
            </w:r>
          </w:p>
        </w:tc>
        <w:tc>
          <w:tcPr>
            <w:tcW w:w="7323" w:type="dxa"/>
            <w:gridSpan w:val="7"/>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266" w:hRule="atLeast"/>
        </w:trPr>
        <w:tc>
          <w:tcPr>
            <w:tcW w:w="562" w:type="dxa"/>
            <w:vMerge w:val="continue"/>
            <w:tcBorders>
              <w:top w:val="nil"/>
            </w:tcBorders>
          </w:tcPr>
          <w:p>
            <w:pPr>
              <w:rPr>
                <w:sz w:val="2"/>
                <w:szCs w:val="2"/>
              </w:rPr>
            </w:pPr>
          </w:p>
        </w:tc>
        <w:tc>
          <w:tcPr>
            <w:tcW w:w="1277" w:type="dxa"/>
          </w:tcPr>
          <w:p>
            <w:pPr>
              <w:pStyle w:val="12"/>
              <w:rPr>
                <w:sz w:val="24"/>
              </w:rPr>
            </w:pPr>
          </w:p>
          <w:p>
            <w:pPr>
              <w:pStyle w:val="12"/>
              <w:rPr>
                <w:sz w:val="28"/>
              </w:rPr>
            </w:pPr>
          </w:p>
          <w:p>
            <w:pPr>
              <w:pStyle w:val="12"/>
              <w:tabs>
                <w:tab w:val="left" w:pos="756"/>
              </w:tabs>
              <w:ind w:left="276"/>
              <w:rPr>
                <w:sz w:val="24"/>
              </w:rPr>
            </w:pPr>
            <w:r>
              <w:rPr>
                <w:sz w:val="24"/>
              </w:rPr>
              <w:t>现</w:t>
            </w:r>
            <w:r>
              <w:rPr>
                <w:sz w:val="24"/>
              </w:rPr>
              <w:tab/>
            </w:r>
            <w:r>
              <w:rPr>
                <w:sz w:val="24"/>
              </w:rPr>
              <w:t>实</w:t>
            </w:r>
          </w:p>
          <w:p>
            <w:pPr>
              <w:pStyle w:val="12"/>
              <w:tabs>
                <w:tab w:val="left" w:pos="756"/>
              </w:tabs>
              <w:spacing w:before="5"/>
              <w:ind w:left="276"/>
              <w:rPr>
                <w:sz w:val="24"/>
              </w:rPr>
            </w:pPr>
            <w:r>
              <w:rPr>
                <w:sz w:val="24"/>
              </w:rPr>
              <w:t>工</w:t>
            </w:r>
            <w:r>
              <w:rPr>
                <w:sz w:val="24"/>
              </w:rPr>
              <w:tab/>
            </w:r>
            <w:r>
              <w:rPr>
                <w:sz w:val="24"/>
              </w:rPr>
              <w:t>作</w:t>
            </w:r>
          </w:p>
          <w:p>
            <w:pPr>
              <w:pStyle w:val="12"/>
              <w:tabs>
                <w:tab w:val="left" w:pos="756"/>
              </w:tabs>
              <w:spacing w:before="4"/>
              <w:ind w:left="276"/>
              <w:rPr>
                <w:sz w:val="24"/>
              </w:rPr>
            </w:pPr>
            <w:r>
              <w:rPr>
                <w:sz w:val="24"/>
              </w:rPr>
              <w:t>表</w:t>
            </w:r>
            <w:r>
              <w:rPr>
                <w:sz w:val="24"/>
              </w:rPr>
              <w:tab/>
            </w:r>
            <w:r>
              <w:rPr>
                <w:sz w:val="24"/>
              </w:rPr>
              <w:t>现</w:t>
            </w:r>
          </w:p>
        </w:tc>
        <w:tc>
          <w:tcPr>
            <w:tcW w:w="7323" w:type="dxa"/>
            <w:gridSpan w:val="7"/>
          </w:tcPr>
          <w:p>
            <w:pPr>
              <w:pStyle w:val="12"/>
              <w:rPr>
                <w:rFonts w:ascii="Times New Roman"/>
                <w:sz w:val="24"/>
              </w:rPr>
            </w:pPr>
          </w:p>
        </w:tc>
      </w:tr>
    </w:tbl>
    <w:p>
      <w:pPr>
        <w:spacing w:after="0"/>
        <w:rPr>
          <w:rFonts w:ascii="Times New Roman"/>
          <w:sz w:val="24"/>
        </w:rPr>
        <w:sectPr>
          <w:pgSz w:w="11910" w:h="16840"/>
          <w:pgMar w:top="1600" w:right="1260" w:bottom="1380" w:left="1260" w:header="0" w:footer="1186" w:gutter="0"/>
          <w:cols w:space="720" w:num="1"/>
        </w:sectPr>
      </w:pPr>
    </w:p>
    <w:p>
      <w:pPr>
        <w:pStyle w:val="7"/>
        <w:spacing w:before="11" w:after="1"/>
        <w:rPr>
          <w:rFonts w:ascii="宋体"/>
          <w:sz w:val="7"/>
        </w:rPr>
      </w:pPr>
    </w:p>
    <w:tbl>
      <w:tblPr>
        <w:tblStyle w:val="8"/>
        <w:tblW w:w="0" w:type="auto"/>
        <w:tblInd w:w="116"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562"/>
        <w:gridCol w:w="1277"/>
        <w:gridCol w:w="2634"/>
        <w:gridCol w:w="1560"/>
        <w:gridCol w:w="1200"/>
        <w:gridCol w:w="1885"/>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252" w:hRule="atLeast"/>
        </w:trPr>
        <w:tc>
          <w:tcPr>
            <w:tcW w:w="562" w:type="dxa"/>
            <w:vMerge w:val="restart"/>
          </w:tcPr>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spacing w:before="9"/>
              <w:rPr>
                <w:sz w:val="21"/>
              </w:rPr>
            </w:pPr>
          </w:p>
          <w:p>
            <w:pPr>
              <w:pStyle w:val="12"/>
              <w:spacing w:line="427" w:lineRule="auto"/>
              <w:ind w:left="160" w:right="149"/>
              <w:jc w:val="both"/>
              <w:rPr>
                <w:sz w:val="24"/>
              </w:rPr>
            </w:pPr>
            <w:r>
              <w:rPr>
                <w:sz w:val="24"/>
              </w:rPr>
              <w:t>被调查人情况</w:t>
            </w:r>
          </w:p>
        </w:tc>
        <w:tc>
          <w:tcPr>
            <w:tcW w:w="1277" w:type="dxa"/>
          </w:tcPr>
          <w:p>
            <w:pPr>
              <w:pStyle w:val="12"/>
              <w:rPr>
                <w:sz w:val="24"/>
              </w:rPr>
            </w:pPr>
          </w:p>
          <w:p>
            <w:pPr>
              <w:pStyle w:val="12"/>
              <w:rPr>
                <w:sz w:val="24"/>
              </w:rPr>
            </w:pPr>
          </w:p>
          <w:p>
            <w:pPr>
              <w:pStyle w:val="12"/>
              <w:rPr>
                <w:sz w:val="24"/>
              </w:rPr>
            </w:pPr>
          </w:p>
          <w:p>
            <w:pPr>
              <w:pStyle w:val="12"/>
              <w:spacing w:before="2"/>
              <w:rPr>
                <w:sz w:val="33"/>
              </w:rPr>
            </w:pPr>
          </w:p>
          <w:p>
            <w:pPr>
              <w:pStyle w:val="12"/>
              <w:spacing w:line="242" w:lineRule="auto"/>
              <w:ind w:left="107" w:right="197"/>
              <w:jc w:val="both"/>
              <w:rPr>
                <w:sz w:val="24"/>
              </w:rPr>
            </w:pPr>
            <w:r>
              <w:rPr>
                <w:sz w:val="24"/>
              </w:rPr>
              <w:t>家庭主要成员有无政治历史问题，结论如何</w:t>
            </w:r>
          </w:p>
        </w:tc>
        <w:tc>
          <w:tcPr>
            <w:tcW w:w="7279"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253" w:hRule="atLeast"/>
        </w:trPr>
        <w:tc>
          <w:tcPr>
            <w:tcW w:w="562" w:type="dxa"/>
            <w:vMerge w:val="continue"/>
            <w:tcBorders>
              <w:top w:val="nil"/>
            </w:tcBorders>
          </w:tcPr>
          <w:p>
            <w:pPr>
              <w:rPr>
                <w:sz w:val="2"/>
                <w:szCs w:val="2"/>
              </w:rPr>
            </w:pPr>
          </w:p>
        </w:tc>
        <w:tc>
          <w:tcPr>
            <w:tcW w:w="1277" w:type="dxa"/>
          </w:tcPr>
          <w:p>
            <w:pPr>
              <w:pStyle w:val="12"/>
              <w:rPr>
                <w:sz w:val="24"/>
              </w:rPr>
            </w:pPr>
          </w:p>
          <w:p>
            <w:pPr>
              <w:pStyle w:val="12"/>
              <w:rPr>
                <w:sz w:val="24"/>
              </w:rPr>
            </w:pPr>
          </w:p>
          <w:p>
            <w:pPr>
              <w:pStyle w:val="12"/>
              <w:rPr>
                <w:sz w:val="24"/>
              </w:rPr>
            </w:pPr>
          </w:p>
          <w:p>
            <w:pPr>
              <w:pStyle w:val="12"/>
              <w:spacing w:before="3"/>
              <w:rPr>
                <w:sz w:val="33"/>
              </w:rPr>
            </w:pPr>
          </w:p>
          <w:p>
            <w:pPr>
              <w:pStyle w:val="12"/>
              <w:spacing w:line="242" w:lineRule="auto"/>
              <w:ind w:left="107" w:right="197"/>
              <w:jc w:val="both"/>
              <w:rPr>
                <w:sz w:val="24"/>
              </w:rPr>
            </w:pPr>
            <w:r>
              <w:rPr>
                <w:sz w:val="24"/>
              </w:rPr>
              <w:t>主要社会关系有无重大历史问题，结论如何</w:t>
            </w:r>
          </w:p>
        </w:tc>
        <w:tc>
          <w:tcPr>
            <w:tcW w:w="7279" w:type="dxa"/>
            <w:gridSpan w:val="4"/>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3420" w:hRule="atLeast"/>
        </w:trPr>
        <w:tc>
          <w:tcPr>
            <w:tcW w:w="1839" w:type="dxa"/>
            <w:gridSpan w:val="2"/>
          </w:tcPr>
          <w:p>
            <w:pPr>
              <w:pStyle w:val="12"/>
              <w:rPr>
                <w:sz w:val="24"/>
              </w:rPr>
            </w:pPr>
          </w:p>
          <w:p>
            <w:pPr>
              <w:pStyle w:val="12"/>
              <w:rPr>
                <w:sz w:val="24"/>
              </w:rPr>
            </w:pPr>
          </w:p>
          <w:p>
            <w:pPr>
              <w:pStyle w:val="12"/>
              <w:rPr>
                <w:sz w:val="24"/>
              </w:rPr>
            </w:pPr>
          </w:p>
          <w:p>
            <w:pPr>
              <w:pStyle w:val="12"/>
              <w:rPr>
                <w:sz w:val="24"/>
              </w:rPr>
            </w:pPr>
          </w:p>
          <w:p>
            <w:pPr>
              <w:pStyle w:val="12"/>
              <w:tabs>
                <w:tab w:val="left" w:pos="1097"/>
              </w:tabs>
              <w:spacing w:before="169"/>
              <w:ind w:left="497"/>
              <w:rPr>
                <w:sz w:val="24"/>
              </w:rPr>
            </w:pPr>
            <w:r>
              <w:rPr>
                <w:sz w:val="24"/>
              </w:rPr>
              <w:t>证</w:t>
            </w:r>
            <w:r>
              <w:rPr>
                <w:sz w:val="24"/>
              </w:rPr>
              <w:tab/>
            </w:r>
            <w:r>
              <w:rPr>
                <w:sz w:val="24"/>
              </w:rPr>
              <w:t>实</w:t>
            </w:r>
          </w:p>
          <w:p>
            <w:pPr>
              <w:pStyle w:val="12"/>
              <w:tabs>
                <w:tab w:val="left" w:pos="1097"/>
              </w:tabs>
              <w:spacing w:before="4"/>
              <w:ind w:left="497"/>
              <w:rPr>
                <w:sz w:val="24"/>
              </w:rPr>
            </w:pPr>
            <w:r>
              <w:rPr>
                <w:sz w:val="24"/>
              </w:rPr>
              <w:t>单</w:t>
            </w:r>
            <w:r>
              <w:rPr>
                <w:sz w:val="24"/>
              </w:rPr>
              <w:tab/>
            </w:r>
            <w:r>
              <w:rPr>
                <w:sz w:val="24"/>
              </w:rPr>
              <w:t>位</w:t>
            </w:r>
          </w:p>
        </w:tc>
        <w:tc>
          <w:tcPr>
            <w:tcW w:w="2634" w:type="dxa"/>
            <w:tcBorders>
              <w:right w:val="nil"/>
            </w:tcBorders>
          </w:tcPr>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spacing w:before="6"/>
              <w:rPr>
                <w:sz w:val="31"/>
              </w:rPr>
            </w:pPr>
          </w:p>
          <w:p>
            <w:pPr>
              <w:pStyle w:val="12"/>
              <w:ind w:left="53"/>
              <w:rPr>
                <w:sz w:val="24"/>
              </w:rPr>
            </w:pPr>
            <w:r>
              <w:rPr>
                <w:sz w:val="24"/>
              </w:rPr>
              <w:t>经手人签字：</w:t>
            </w:r>
          </w:p>
        </w:tc>
        <w:tc>
          <w:tcPr>
            <w:tcW w:w="1560" w:type="dxa"/>
            <w:tcBorders>
              <w:left w:val="nil"/>
              <w:right w:val="nil"/>
            </w:tcBorders>
          </w:tcPr>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spacing w:before="2"/>
              <w:rPr>
                <w:sz w:val="19"/>
              </w:rPr>
            </w:pPr>
          </w:p>
          <w:p>
            <w:pPr>
              <w:pStyle w:val="12"/>
              <w:ind w:right="173"/>
              <w:jc w:val="right"/>
              <w:rPr>
                <w:sz w:val="24"/>
              </w:rPr>
            </w:pPr>
            <w:r>
              <w:rPr>
                <w:sz w:val="24"/>
              </w:rPr>
              <w:t>年</w:t>
            </w:r>
          </w:p>
        </w:tc>
        <w:tc>
          <w:tcPr>
            <w:tcW w:w="1200" w:type="dxa"/>
            <w:tcBorders>
              <w:left w:val="nil"/>
              <w:right w:val="nil"/>
            </w:tcBorders>
          </w:tcPr>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spacing w:before="4"/>
              <w:rPr>
                <w:sz w:val="20"/>
              </w:rPr>
            </w:pPr>
          </w:p>
          <w:p>
            <w:pPr>
              <w:pStyle w:val="12"/>
              <w:spacing w:line="450" w:lineRule="atLeast"/>
              <w:ind w:left="424" w:right="53" w:hanging="240"/>
              <w:rPr>
                <w:sz w:val="24"/>
              </w:rPr>
            </w:pPr>
            <w:r>
              <w:rPr>
                <w:sz w:val="24"/>
              </w:rPr>
              <w:t>党委盖章月</w:t>
            </w:r>
          </w:p>
        </w:tc>
        <w:tc>
          <w:tcPr>
            <w:tcW w:w="1885" w:type="dxa"/>
            <w:tcBorders>
              <w:left w:val="nil"/>
            </w:tcBorders>
          </w:tcPr>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rPr>
                <w:sz w:val="24"/>
              </w:rPr>
            </w:pPr>
          </w:p>
          <w:p>
            <w:pPr>
              <w:pStyle w:val="12"/>
              <w:spacing w:before="2"/>
              <w:rPr>
                <w:sz w:val="19"/>
              </w:rPr>
            </w:pPr>
          </w:p>
          <w:p>
            <w:pPr>
              <w:pStyle w:val="12"/>
              <w:ind w:left="64"/>
              <w:rPr>
                <w:sz w:val="24"/>
              </w:rPr>
            </w:pPr>
            <w:r>
              <w:rPr>
                <w:sz w:val="24"/>
              </w:rPr>
              <w:t>日</w:t>
            </w:r>
          </w:p>
        </w:tc>
      </w:tr>
    </w:tbl>
    <w:p>
      <w:pPr>
        <w:pStyle w:val="7"/>
        <w:spacing w:before="6"/>
        <w:rPr>
          <w:rFonts w:ascii="宋体"/>
          <w:sz w:val="5"/>
        </w:rPr>
      </w:pPr>
    </w:p>
    <w:p>
      <w:pPr>
        <w:spacing w:before="61"/>
        <w:ind w:left="752" w:right="0" w:firstLine="0"/>
        <w:jc w:val="left"/>
        <w:rPr>
          <w:rFonts w:hint="eastAsia" w:ascii="宋体" w:eastAsia="宋体"/>
          <w:sz w:val="28"/>
        </w:rPr>
      </w:pPr>
      <w:r>
        <w:rPr>
          <w:rFonts w:hint="eastAsia" w:ascii="宋体" w:eastAsia="宋体"/>
          <w:sz w:val="28"/>
        </w:rPr>
        <w:t>注：如有其他政治历史问题请加附页说明。</w:t>
      </w:r>
    </w:p>
    <w:p>
      <w:pPr>
        <w:spacing w:after="0"/>
        <w:jc w:val="left"/>
        <w:rPr>
          <w:rFonts w:hint="eastAsia" w:ascii="宋体" w:eastAsia="宋体"/>
          <w:sz w:val="28"/>
        </w:rPr>
        <w:sectPr>
          <w:pgSz w:w="11910" w:h="16840"/>
          <w:pgMar w:top="1600" w:right="1260" w:bottom="1380" w:left="1260" w:header="0" w:footer="1186" w:gutter="0"/>
          <w:cols w:space="720" w:num="1"/>
        </w:sectPr>
      </w:pPr>
    </w:p>
    <w:p>
      <w:pPr>
        <w:pStyle w:val="7"/>
        <w:spacing w:before="1"/>
        <w:rPr>
          <w:rFonts w:ascii="宋体"/>
          <w:sz w:val="11"/>
        </w:rPr>
      </w:pPr>
    </w:p>
    <w:p>
      <w:pPr>
        <w:pStyle w:val="7"/>
        <w:spacing w:before="65"/>
        <w:ind w:left="185"/>
        <w:rPr>
          <w:rFonts w:hint="eastAsia" w:ascii="楷体_GB2312" w:eastAsia="楷体_GB2312"/>
        </w:rPr>
      </w:pPr>
      <w:r>
        <w:rPr>
          <w:rFonts w:hint="eastAsia" w:ascii="楷体_GB2312" w:eastAsia="楷体_GB2312"/>
        </w:rPr>
        <w:t xml:space="preserve">参考模板 </w:t>
      </w:r>
      <w:r>
        <w:rPr>
          <w:rFonts w:ascii="Times New Roman" w:eastAsia="Times New Roman"/>
        </w:rPr>
        <w:t>9</w:t>
      </w:r>
      <w:r>
        <w:rPr>
          <w:rFonts w:hint="eastAsia" w:ascii="楷体_GB2312" w:eastAsia="楷体_GB2312"/>
        </w:rPr>
        <w:t>：</w:t>
      </w:r>
    </w:p>
    <w:p>
      <w:pPr>
        <w:pStyle w:val="7"/>
        <w:rPr>
          <w:rFonts w:ascii="楷体_GB2312"/>
          <w:sz w:val="34"/>
        </w:rPr>
      </w:pPr>
    </w:p>
    <w:p>
      <w:pPr>
        <w:pStyle w:val="7"/>
        <w:spacing w:before="4"/>
        <w:rPr>
          <w:rFonts w:ascii="楷体_GB2312"/>
          <w:sz w:val="37"/>
        </w:rPr>
      </w:pPr>
    </w:p>
    <w:p>
      <w:pPr>
        <w:pStyle w:val="4"/>
        <w:ind w:left="1172"/>
      </w:pPr>
      <w:r>
        <w:t>关于×××同志政治审查情况的报告</w:t>
      </w:r>
    </w:p>
    <w:p>
      <w:pPr>
        <w:pStyle w:val="7"/>
        <w:rPr>
          <w:rFonts w:ascii="方正小标宋简体"/>
        </w:rPr>
      </w:pPr>
    </w:p>
    <w:p>
      <w:pPr>
        <w:pStyle w:val="7"/>
        <w:spacing w:before="1" w:line="316" w:lineRule="auto"/>
        <w:ind w:left="609" w:right="603" w:firstLine="640"/>
      </w:pPr>
      <w:r>
        <w:rPr>
          <w:spacing w:val="-14"/>
        </w:rPr>
        <w:t>×××，男</w:t>
      </w:r>
      <w:r>
        <w:t>（女</w:t>
      </w:r>
      <w:r>
        <w:rPr>
          <w:spacing w:val="-22"/>
        </w:rPr>
        <w:t>）</w:t>
      </w:r>
      <w:r>
        <w:rPr>
          <w:spacing w:val="-7"/>
        </w:rPr>
        <w:t>，×族，××××年××月××日出</w:t>
      </w:r>
      <w:r>
        <w:rPr>
          <w:spacing w:val="-12"/>
        </w:rPr>
        <w:t>生，××省××市××县××镇××村××组人，文化程度</w:t>
      </w:r>
    </w:p>
    <w:p>
      <w:pPr>
        <w:pStyle w:val="7"/>
        <w:spacing w:line="407" w:lineRule="exact"/>
        <w:ind w:left="609"/>
      </w:pPr>
      <w:r>
        <w:rPr>
          <w:spacing w:val="-13"/>
        </w:rPr>
        <w:t>××，××××年××月加入中国共产主义青年团，×××</w:t>
      </w:r>
    </w:p>
    <w:p>
      <w:pPr>
        <w:pStyle w:val="7"/>
        <w:spacing w:before="129"/>
        <w:ind w:left="609"/>
      </w:pPr>
      <w:r>
        <w:t>×年××月参加工作，现任××职务。</w:t>
      </w:r>
    </w:p>
    <w:p>
      <w:pPr>
        <w:pStyle w:val="7"/>
        <w:spacing w:before="130"/>
        <w:ind w:left="1250"/>
        <w:rPr>
          <w:rFonts w:hint="eastAsia" w:ascii="黑体" w:eastAsia="黑体"/>
        </w:rPr>
      </w:pPr>
      <w:r>
        <w:rPr>
          <w:rFonts w:hint="eastAsia" w:ascii="黑体" w:eastAsia="黑体"/>
        </w:rPr>
        <w:t>一、个人简历</w:t>
      </w:r>
    </w:p>
    <w:p>
      <w:pPr>
        <w:pStyle w:val="7"/>
        <w:spacing w:before="130"/>
        <w:ind w:left="1250"/>
      </w:pPr>
      <w:r>
        <w:t>××××年××月至××××年××月，在××小学学</w:t>
      </w:r>
    </w:p>
    <w:p>
      <w:pPr>
        <w:pStyle w:val="7"/>
        <w:spacing w:before="130"/>
        <w:ind w:left="609"/>
      </w:pPr>
      <w:r>
        <w:t>习；</w:t>
      </w:r>
    </w:p>
    <w:p>
      <w:pPr>
        <w:pStyle w:val="7"/>
        <w:spacing w:before="151"/>
        <w:ind w:left="1250"/>
        <w:rPr>
          <w:rFonts w:ascii="Times New Roman"/>
        </w:rPr>
      </w:pPr>
      <w:r>
        <w:rPr>
          <w:rFonts w:ascii="Times New Roman"/>
        </w:rPr>
        <w:t>......</w:t>
      </w:r>
    </w:p>
    <w:p>
      <w:pPr>
        <w:pStyle w:val="7"/>
        <w:spacing w:before="151"/>
        <w:ind w:left="1250"/>
      </w:pPr>
      <w:r>
        <w:t>××××年××月至××××年××月，在××单位工</w:t>
      </w:r>
    </w:p>
    <w:p>
      <w:pPr>
        <w:pStyle w:val="7"/>
        <w:spacing w:before="129"/>
        <w:ind w:left="610"/>
      </w:pPr>
      <w:r>
        <w:t>作，任××职务；</w:t>
      </w:r>
    </w:p>
    <w:p>
      <w:pPr>
        <w:pStyle w:val="7"/>
        <w:spacing w:before="152"/>
        <w:ind w:left="1251"/>
        <w:rPr>
          <w:rFonts w:ascii="Times New Roman"/>
        </w:rPr>
      </w:pPr>
      <w:r>
        <w:rPr>
          <w:rFonts w:ascii="Times New Roman"/>
        </w:rPr>
        <w:t>......</w:t>
      </w:r>
    </w:p>
    <w:p>
      <w:pPr>
        <w:pStyle w:val="7"/>
        <w:spacing w:before="150"/>
        <w:ind w:left="1251"/>
      </w:pPr>
      <w:r>
        <w:t>××××年××月至今，在××单位工作，任××职务。</w:t>
      </w:r>
    </w:p>
    <w:p>
      <w:pPr>
        <w:pStyle w:val="7"/>
        <w:spacing w:before="130"/>
        <w:ind w:left="1251"/>
        <w:rPr>
          <w:rFonts w:hint="eastAsia" w:ascii="黑体" w:eastAsia="黑体"/>
        </w:rPr>
      </w:pPr>
      <w:r>
        <w:rPr>
          <w:rFonts w:hint="eastAsia" w:ascii="黑体" w:eastAsia="黑体"/>
        </w:rPr>
        <w:t>二、直系亲属情况</w:t>
      </w:r>
    </w:p>
    <w:p>
      <w:pPr>
        <w:pStyle w:val="7"/>
        <w:spacing w:before="130" w:line="316" w:lineRule="auto"/>
        <w:ind w:left="610" w:right="451" w:firstLine="640"/>
      </w:pPr>
      <w:r>
        <w:t>父亲：×××，×族，××××年××月××日出生， 现在××单位工作，任××职务，中共党员；</w:t>
      </w:r>
    </w:p>
    <w:p>
      <w:pPr>
        <w:pStyle w:val="7"/>
        <w:spacing w:line="407" w:lineRule="exact"/>
        <w:ind w:left="1251"/>
        <w:rPr>
          <w:rFonts w:ascii="Times New Roman" w:eastAsia="Times New Roman"/>
        </w:rPr>
      </w:pPr>
      <w:r>
        <w:rPr>
          <w:spacing w:val="-1"/>
        </w:rPr>
        <w:t>母亲：</w:t>
      </w:r>
      <w:r>
        <w:rPr>
          <w:rFonts w:ascii="Times New Roman" w:eastAsia="Times New Roman"/>
          <w:spacing w:val="-1"/>
        </w:rPr>
        <w:t>......</w:t>
      </w:r>
    </w:p>
    <w:p>
      <w:pPr>
        <w:pStyle w:val="7"/>
        <w:spacing w:before="130"/>
        <w:ind w:left="1251"/>
        <w:rPr>
          <w:rFonts w:ascii="Times New Roman" w:eastAsia="Times New Roman"/>
        </w:rPr>
      </w:pPr>
      <w:r>
        <w:rPr>
          <w:spacing w:val="-1"/>
        </w:rPr>
        <w:t>妻子：</w:t>
      </w:r>
      <w:r>
        <w:rPr>
          <w:rFonts w:ascii="Times New Roman" w:eastAsia="Times New Roman"/>
          <w:spacing w:val="-1"/>
        </w:rPr>
        <w:t>......</w:t>
      </w:r>
    </w:p>
    <w:p>
      <w:pPr>
        <w:pStyle w:val="7"/>
        <w:tabs>
          <w:tab w:val="left" w:leader="dot" w:pos="3970"/>
        </w:tabs>
        <w:spacing w:before="130"/>
        <w:ind w:left="1251"/>
      </w:pPr>
      <w:r>
        <w:t>儿子（女儿）：</w:t>
      </w:r>
      <w:r>
        <w:tab/>
      </w:r>
      <w:r>
        <w:t>。</w:t>
      </w:r>
    </w:p>
    <w:p>
      <w:pPr>
        <w:pStyle w:val="7"/>
        <w:spacing w:before="129"/>
        <w:ind w:left="1251"/>
        <w:rPr>
          <w:rFonts w:hint="eastAsia" w:ascii="黑体" w:eastAsia="黑体"/>
        </w:rPr>
      </w:pPr>
      <w:r>
        <w:rPr>
          <w:rFonts w:hint="eastAsia" w:ascii="黑体" w:eastAsia="黑体"/>
        </w:rPr>
        <w:t>三、主要社会关系情况</w:t>
      </w:r>
    </w:p>
    <w:p>
      <w:pPr>
        <w:spacing w:after="0"/>
        <w:rPr>
          <w:rFonts w:hint="eastAsia" w:ascii="黑体" w:eastAsia="黑体"/>
        </w:rPr>
        <w:sectPr>
          <w:pgSz w:w="11910" w:h="16840"/>
          <w:pgMar w:top="1600" w:right="1260" w:bottom="1380" w:left="1260" w:header="0" w:footer="1186" w:gutter="0"/>
          <w:cols w:space="720" w:num="1"/>
        </w:sectPr>
      </w:pPr>
    </w:p>
    <w:p>
      <w:pPr>
        <w:pStyle w:val="7"/>
        <w:spacing w:before="3"/>
        <w:rPr>
          <w:rFonts w:ascii="黑体"/>
          <w:sz w:val="12"/>
        </w:rPr>
      </w:pPr>
    </w:p>
    <w:p>
      <w:pPr>
        <w:pStyle w:val="7"/>
        <w:spacing w:before="55" w:line="316" w:lineRule="auto"/>
        <w:ind w:left="609" w:right="605" w:firstLine="640"/>
      </w:pPr>
      <w:r>
        <w:rPr>
          <w:spacing w:val="-16"/>
        </w:rPr>
        <w:t>岳父</w:t>
      </w:r>
      <w:r>
        <w:t>（公公</w:t>
      </w:r>
      <w:r>
        <w:rPr>
          <w:spacing w:val="-14"/>
        </w:rPr>
        <w:t>）：</w:t>
      </w:r>
      <w:r>
        <w:rPr>
          <w:spacing w:val="-10"/>
        </w:rPr>
        <w:t xml:space="preserve">×××，×族，××××年××月×× </w:t>
      </w:r>
      <w:r>
        <w:t>日出生，现在××单位工作，任××职务，中共党员；</w:t>
      </w:r>
    </w:p>
    <w:p>
      <w:pPr>
        <w:pStyle w:val="7"/>
        <w:tabs>
          <w:tab w:val="left" w:leader="dot" w:pos="3969"/>
        </w:tabs>
        <w:spacing w:line="407" w:lineRule="exact"/>
        <w:ind w:left="1250"/>
      </w:pPr>
      <w:r>
        <w:t>岳母（婆婆）：</w:t>
      </w:r>
      <w:r>
        <w:tab/>
      </w:r>
      <w:r>
        <w:t>。</w:t>
      </w:r>
    </w:p>
    <w:p>
      <w:pPr>
        <w:pStyle w:val="7"/>
        <w:spacing w:before="130"/>
        <w:ind w:left="1250"/>
        <w:rPr>
          <w:rFonts w:hint="eastAsia" w:ascii="黑体" w:eastAsia="黑体"/>
        </w:rPr>
      </w:pPr>
      <w:r>
        <w:rPr>
          <w:rFonts w:hint="eastAsia" w:ascii="黑体" w:eastAsia="黑体"/>
        </w:rPr>
        <w:t>四、政治历史和现实表现情况</w:t>
      </w:r>
    </w:p>
    <w:p>
      <w:pPr>
        <w:pStyle w:val="7"/>
        <w:tabs>
          <w:tab w:val="left" w:leader="dot" w:pos="7013"/>
        </w:tabs>
        <w:spacing w:before="130" w:line="316" w:lineRule="auto"/>
        <w:ind w:left="609" w:right="448" w:firstLine="640"/>
      </w:pPr>
      <w:r>
        <w:t>经审查</w:t>
      </w:r>
      <w:r>
        <w:rPr>
          <w:spacing w:val="-11"/>
        </w:rPr>
        <w:t>，×××</w:t>
      </w:r>
      <w:r>
        <w:t>同志拥护党的路线</w:t>
      </w:r>
      <w:r>
        <w:rPr>
          <w:spacing w:val="-40"/>
        </w:rPr>
        <w:t>、</w:t>
      </w:r>
      <w:r>
        <w:t>方针</w:t>
      </w:r>
      <w:r>
        <w:rPr>
          <w:spacing w:val="-40"/>
        </w:rPr>
        <w:t>、</w:t>
      </w:r>
      <w:r>
        <w:t>政策</w:t>
      </w:r>
      <w:r>
        <w:rPr>
          <w:spacing w:val="-40"/>
        </w:rPr>
        <w:t>，</w:t>
      </w:r>
      <w:r>
        <w:t>认真学习习近平新时代中国特色社会主义思</w:t>
      </w:r>
      <w:r>
        <w:rPr>
          <w:spacing w:val="5"/>
        </w:rPr>
        <w:t>想</w:t>
      </w:r>
      <w:r>
        <w:rPr>
          <w:spacing w:val="-156"/>
        </w:rPr>
        <w:t>，</w:t>
      </w:r>
      <w:r>
        <w:rPr>
          <w:spacing w:val="-156"/>
        </w:rPr>
        <w:tab/>
      </w:r>
      <w:r>
        <w:t>政治表现好</w:t>
      </w:r>
      <w:r>
        <w:rPr>
          <w:spacing w:val="-17"/>
        </w:rPr>
        <w:t>。</w:t>
      </w:r>
    </w:p>
    <w:p>
      <w:pPr>
        <w:pStyle w:val="7"/>
        <w:spacing w:line="316" w:lineRule="auto"/>
        <w:ind w:left="609" w:right="452"/>
      </w:pPr>
      <w:r>
        <w:t>政治历史清楚，在重大政治斗争中，旗帜鲜明、立场坚定， 始终与党中央保持高度一致，政治上比较成熟。在日常生活中，能够自觉遵纪守法，模范遵守社会公德。</w:t>
      </w:r>
    </w:p>
    <w:p>
      <w:pPr>
        <w:pStyle w:val="7"/>
        <w:spacing w:line="316" w:lineRule="auto"/>
        <w:ind w:left="609" w:right="614" w:firstLine="640"/>
      </w:pPr>
      <w:r>
        <w:rPr>
          <w:spacing w:val="-14"/>
        </w:rPr>
        <w:t>政治审查中，×××同志直系亲属和主要社会关系拥护</w:t>
      </w:r>
      <w:r>
        <w:rPr>
          <w:spacing w:val="-1"/>
        </w:rPr>
        <w:t>党的领导，自觉遵守党纪国法……，政治历史清楚。</w:t>
      </w:r>
    </w:p>
    <w:p>
      <w:pPr>
        <w:pStyle w:val="7"/>
        <w:spacing w:line="316" w:lineRule="auto"/>
        <w:ind w:left="609" w:right="452" w:firstLine="640"/>
      </w:pPr>
      <w:r>
        <w:rPr>
          <w:spacing w:val="6"/>
        </w:rPr>
        <w:t>该同志于××××年××月××日向××党支部递交</w:t>
      </w:r>
      <w:r>
        <w:rPr>
          <w:spacing w:val="-11"/>
        </w:rPr>
        <w:t>了入党申请书，××××年××月××日被确定为入党积极分子</w:t>
      </w:r>
      <w:r>
        <w:rPr>
          <w:rFonts w:ascii="Times New Roman" w:hAnsi="Times New Roman" w:eastAsia="Times New Roman"/>
          <w:spacing w:val="-11"/>
        </w:rPr>
        <w:t xml:space="preserve">, </w:t>
      </w:r>
      <w:r>
        <w:rPr>
          <w:spacing w:val="-15"/>
        </w:rPr>
        <w:t xml:space="preserve">××××年××月××日被列为发展对象。培养教育期间，该同志能够认真学习党的基本知识，工作认真主动， </w:t>
      </w:r>
      <w:r>
        <w:rPr>
          <w:spacing w:val="-18"/>
        </w:rPr>
        <w:t>积极参加社会实践，经常向党组织汇报思想、工作情况。经</w:t>
      </w:r>
      <w:r>
        <w:rPr>
          <w:spacing w:val="-19"/>
        </w:rPr>
        <w:t>过党组织的培养教育，该同志进一步提高了思想觉悟，端正</w:t>
      </w:r>
      <w:r>
        <w:rPr>
          <w:spacing w:val="-18"/>
        </w:rPr>
        <w:t>了入党动机，能在工作、学习、生活中能以共产党员标准严格要求自己，发挥模范带头作用。</w:t>
      </w:r>
    </w:p>
    <w:p>
      <w:pPr>
        <w:pStyle w:val="7"/>
        <w:spacing w:line="316" w:lineRule="auto"/>
        <w:ind w:left="609" w:right="445" w:firstLine="640"/>
      </w:pPr>
      <w:r>
        <w:rPr>
          <w:spacing w:val="-12"/>
        </w:rPr>
        <w:t>该同志自参加工作以来，认真学习党的基本知识，思想</w:t>
      </w:r>
      <w:r>
        <w:rPr>
          <w:spacing w:val="-16"/>
        </w:rPr>
        <w:t>积极，要求进步；刻苦专研业务知识，工作认真负责、积极</w:t>
      </w:r>
      <w:r>
        <w:rPr>
          <w:spacing w:val="-21"/>
        </w:rPr>
        <w:t>肯干、勤奋踏实，曾被评为先进工作者；组织纪律观念较强， 严格遵守各项规章制度，自觉摆正个人与集体的关系；生活</w:t>
      </w:r>
      <w:r>
        <w:rPr>
          <w:spacing w:val="-16"/>
        </w:rPr>
        <w:t>简朴，作风正派，团结同志。不足之处：工作中有时比较急</w:t>
      </w:r>
    </w:p>
    <w:p>
      <w:pPr>
        <w:spacing w:after="0" w:line="316" w:lineRule="auto"/>
        <w:sectPr>
          <w:pgSz w:w="11910" w:h="16840"/>
          <w:pgMar w:top="1600" w:right="1260" w:bottom="1380" w:left="1260" w:header="0" w:footer="1186" w:gutter="0"/>
          <w:cols w:space="720" w:num="1"/>
        </w:sectPr>
      </w:pPr>
    </w:p>
    <w:p>
      <w:pPr>
        <w:pStyle w:val="7"/>
        <w:spacing w:before="3"/>
        <w:rPr>
          <w:sz w:val="12"/>
        </w:rPr>
      </w:pPr>
    </w:p>
    <w:p>
      <w:pPr>
        <w:pStyle w:val="7"/>
        <w:spacing w:before="55"/>
        <w:ind w:left="609"/>
      </w:pPr>
      <w:r>
        <w:t>躁。</w:t>
      </w:r>
    </w:p>
    <w:p>
      <w:pPr>
        <w:pStyle w:val="7"/>
        <w:spacing w:before="130"/>
        <w:ind w:left="1250"/>
        <w:rPr>
          <w:rFonts w:hint="eastAsia" w:ascii="黑体" w:eastAsia="黑体"/>
        </w:rPr>
      </w:pPr>
      <w:r>
        <w:rPr>
          <w:rFonts w:hint="eastAsia" w:ascii="黑体" w:eastAsia="黑体"/>
        </w:rPr>
        <w:t>五、党支部委员会意见</w:t>
      </w:r>
    </w:p>
    <w:p>
      <w:pPr>
        <w:pStyle w:val="7"/>
        <w:spacing w:before="130"/>
        <w:ind w:left="1250"/>
      </w:pPr>
      <w:r>
        <w:t>经过政治审查，没有发现×××同志在政治上存在问</w:t>
      </w:r>
    </w:p>
    <w:p>
      <w:pPr>
        <w:pStyle w:val="7"/>
        <w:spacing w:before="130" w:line="316" w:lineRule="auto"/>
        <w:ind w:left="609" w:right="609"/>
        <w:jc w:val="both"/>
      </w:pPr>
      <w:r>
        <w:rPr>
          <w:spacing w:val="-13"/>
        </w:rPr>
        <w:t>题，也没有发现×××同志直系亲属和现有社会关系存在影</w:t>
      </w:r>
      <w:r>
        <w:rPr>
          <w:spacing w:val="-12"/>
        </w:rPr>
        <w:t>响其加入党组织的问题，同意其加入党组织，拟提交党支部党员大会讨论表决。</w:t>
      </w:r>
    </w:p>
    <w:p>
      <w:pPr>
        <w:pStyle w:val="7"/>
      </w:pPr>
    </w:p>
    <w:p>
      <w:pPr>
        <w:pStyle w:val="7"/>
      </w:pPr>
    </w:p>
    <w:p>
      <w:pPr>
        <w:pStyle w:val="7"/>
        <w:spacing w:before="256"/>
        <w:ind w:left="3170"/>
      </w:pPr>
      <w:r>
        <w:t>中共××支部委员会（党支部书记签字）</w:t>
      </w:r>
    </w:p>
    <w:p>
      <w:pPr>
        <w:pStyle w:val="7"/>
        <w:spacing w:before="130"/>
        <w:ind w:left="4770"/>
      </w:pPr>
      <w:r>
        <w:t>××××年××月××日</w:t>
      </w:r>
    </w:p>
    <w:p>
      <w:pPr>
        <w:spacing w:after="0"/>
        <w:sectPr>
          <w:pgSz w:w="11910" w:h="16840"/>
          <w:pgMar w:top="1600" w:right="1260" w:bottom="1380" w:left="1260" w:header="0" w:footer="1186" w:gutter="0"/>
          <w:cols w:space="720" w:num="1"/>
        </w:sectPr>
      </w:pPr>
    </w:p>
    <w:p>
      <w:pPr>
        <w:pStyle w:val="7"/>
        <w:spacing w:before="7"/>
        <w:rPr>
          <w:sz w:val="13"/>
        </w:rPr>
      </w:pPr>
    </w:p>
    <w:p>
      <w:pPr>
        <w:pStyle w:val="7"/>
        <w:spacing w:before="55"/>
        <w:ind w:left="1235" w:right="1235"/>
        <w:jc w:val="center"/>
        <w:rPr>
          <w:rFonts w:hint="eastAsia" w:ascii="黑体" w:eastAsia="黑体"/>
        </w:rPr>
      </w:pPr>
      <w:r>
        <w:rPr>
          <w:rFonts w:hint="eastAsia" w:ascii="黑体" w:eastAsia="黑体"/>
        </w:rPr>
        <w:t>第四阶段 预备党员的接收</w:t>
      </w:r>
    </w:p>
    <w:p>
      <w:pPr>
        <w:pStyle w:val="7"/>
        <w:rPr>
          <w:rFonts w:ascii="黑体"/>
          <w:sz w:val="20"/>
        </w:rPr>
      </w:pPr>
    </w:p>
    <w:p>
      <w:pPr>
        <w:pStyle w:val="7"/>
        <w:rPr>
          <w:rFonts w:ascii="黑体"/>
          <w:sz w:val="20"/>
        </w:rPr>
      </w:pPr>
    </w:p>
    <w:p>
      <w:pPr>
        <w:pStyle w:val="7"/>
        <w:spacing w:before="197"/>
        <w:ind w:left="609"/>
        <w:rPr>
          <w:rFonts w:hint="eastAsia" w:ascii="楷体_GB2312" w:eastAsia="楷体_GB2312"/>
        </w:rPr>
      </w:pPr>
      <w:r>
        <w:rPr>
          <w:rFonts w:hint="eastAsia" w:ascii="楷体_GB2312" w:eastAsia="楷体_GB2312"/>
        </w:rPr>
        <w:t xml:space="preserve">参考模板 </w:t>
      </w:r>
      <w:r>
        <w:rPr>
          <w:rFonts w:ascii="Times New Roman" w:eastAsia="Times New Roman"/>
        </w:rPr>
        <w:t>10</w:t>
      </w:r>
      <w:r>
        <w:rPr>
          <w:rFonts w:hint="eastAsia" w:ascii="楷体_GB2312" w:eastAsia="楷体_GB2312"/>
        </w:rPr>
        <w:t>：</w:t>
      </w:r>
    </w:p>
    <w:p>
      <w:pPr>
        <w:pStyle w:val="7"/>
        <w:spacing w:before="2"/>
        <w:rPr>
          <w:rFonts w:ascii="楷体_GB2312"/>
          <w:sz w:val="42"/>
        </w:rPr>
      </w:pPr>
    </w:p>
    <w:p>
      <w:pPr>
        <w:pStyle w:val="4"/>
        <w:ind w:left="721"/>
      </w:pPr>
      <w:r>
        <w:t>关于对×××等××名同志进行预审的请示</w:t>
      </w:r>
    </w:p>
    <w:p>
      <w:pPr>
        <w:pStyle w:val="7"/>
        <w:spacing w:before="4"/>
        <w:rPr>
          <w:rFonts w:ascii="方正小标宋简体"/>
          <w:sz w:val="33"/>
        </w:rPr>
      </w:pPr>
    </w:p>
    <w:p>
      <w:pPr>
        <w:pStyle w:val="7"/>
        <w:ind w:left="609"/>
      </w:pPr>
      <w:r>
        <w:t>××党委：</w:t>
      </w:r>
    </w:p>
    <w:p>
      <w:pPr>
        <w:pStyle w:val="7"/>
        <w:spacing w:before="169" w:line="340" w:lineRule="auto"/>
        <w:ind w:left="609" w:right="594" w:firstLine="640"/>
        <w:jc w:val="both"/>
      </w:pPr>
      <w:r>
        <w:rPr>
          <w:spacing w:val="7"/>
        </w:rPr>
        <w:t>根据发展党员有关工作规定，经党支部委员会审查合</w:t>
      </w:r>
      <w:r>
        <w:rPr>
          <w:spacing w:val="-20"/>
        </w:rPr>
        <w:t>格，</w:t>
      </w:r>
      <w:r>
        <w:rPr>
          <w:spacing w:val="-39"/>
        </w:rPr>
        <w:t>（</w:t>
      </w:r>
      <w:r>
        <w:rPr>
          <w:spacing w:val="-5"/>
        </w:rPr>
        <w:t xml:space="preserve">若党支部上级党组织为党总支的，此处应增加“×× </w:t>
      </w:r>
      <w:r>
        <w:rPr>
          <w:spacing w:val="-15"/>
        </w:rPr>
        <w:t>党总支审议通过”</w:t>
      </w:r>
      <w:r>
        <w:rPr>
          <w:spacing w:val="-79"/>
        </w:rPr>
        <w:t>）</w:t>
      </w:r>
      <w:r>
        <w:t>拟于近期召开党支部党员大会讨论接收</w:t>
      </w:r>
    </w:p>
    <w:p>
      <w:pPr>
        <w:pStyle w:val="7"/>
        <w:spacing w:line="403" w:lineRule="exact"/>
        <w:ind w:left="609"/>
      </w:pPr>
      <w:r>
        <w:t>×××等××名同志为中共预备党员。</w:t>
      </w:r>
    </w:p>
    <w:p>
      <w:pPr>
        <w:pStyle w:val="7"/>
        <w:spacing w:before="171"/>
        <w:ind w:left="1250"/>
      </w:pPr>
      <w:r>
        <w:t>现将以上同志相关材料报送党委，请审查。</w:t>
      </w:r>
    </w:p>
    <w:p>
      <w:pPr>
        <w:pStyle w:val="7"/>
      </w:pPr>
    </w:p>
    <w:p>
      <w:pPr>
        <w:pStyle w:val="7"/>
        <w:spacing w:before="6"/>
        <w:rPr>
          <w:sz w:val="26"/>
        </w:rPr>
      </w:pPr>
    </w:p>
    <w:p>
      <w:pPr>
        <w:pStyle w:val="7"/>
        <w:ind w:left="1250"/>
      </w:pPr>
      <w:r>
        <w:t>附件：</w:t>
      </w:r>
      <w:r>
        <w:rPr>
          <w:rFonts w:ascii="Times New Roman" w:eastAsia="Times New Roman"/>
        </w:rPr>
        <w:t>1.</w:t>
      </w:r>
      <w:r>
        <w:t>发展对象预审表</w:t>
      </w:r>
    </w:p>
    <w:p>
      <w:pPr>
        <w:pStyle w:val="7"/>
        <w:spacing w:before="171"/>
        <w:ind w:left="2210"/>
      </w:pPr>
      <w:r>
        <w:rPr>
          <w:rFonts w:ascii="Times New Roman" w:eastAsia="Times New Roman"/>
        </w:rPr>
        <w:t>2.</w:t>
      </w:r>
      <w:r>
        <w:t>有关预审材料</w:t>
      </w:r>
    </w:p>
    <w:p>
      <w:pPr>
        <w:pStyle w:val="7"/>
        <w:rPr>
          <w:sz w:val="34"/>
        </w:rPr>
      </w:pPr>
    </w:p>
    <w:p>
      <w:pPr>
        <w:pStyle w:val="7"/>
        <w:spacing w:before="282"/>
        <w:ind w:left="2690"/>
      </w:pPr>
      <w:r>
        <w:t>中共××支部委员会（党支部书记签字）</w:t>
      </w:r>
    </w:p>
    <w:p>
      <w:pPr>
        <w:pStyle w:val="7"/>
        <w:spacing w:before="130"/>
        <w:ind w:left="4610"/>
      </w:pPr>
      <w:r>
        <w:t>××××年××月××日</w:t>
      </w:r>
    </w:p>
    <w:p>
      <w:pPr>
        <w:spacing w:after="0"/>
        <w:sectPr>
          <w:pgSz w:w="11910" w:h="16840"/>
          <w:pgMar w:top="1600" w:right="1260" w:bottom="1380" w:left="1260" w:header="0" w:footer="1186" w:gutter="0"/>
          <w:cols w:space="720" w:num="1"/>
        </w:sectPr>
      </w:pPr>
    </w:p>
    <w:p>
      <w:pPr>
        <w:pStyle w:val="7"/>
        <w:rPr>
          <w:sz w:val="20"/>
        </w:rPr>
      </w:pPr>
      <w:r>
        <w:pict>
          <v:shape id="_x0000_s1072" o:spid="_x0000_s1072" o:spt="202" type="#_x0000_t202" style="position:absolute;left:0pt;margin-left:52.3pt;margin-top:89.7pt;height:44pt;width:18pt;mso-position-horizontal-relative:page;mso-position-vertical-relative:page;z-index:251744256;mso-width-relative:page;mso-height-relative:page;" filled="f" stroked="f" coordsize="21600,21600">
            <v:path/>
            <v:fill on="f" focussize="0,0"/>
            <v:stroke on="f" joinstyle="miter"/>
            <v:imagedata o:title=""/>
            <o:lock v:ext="edit"/>
            <v:textbox inset="0mm,0mm,0mm,0mm" style="layout-flow:vertical;">
              <w:txbxContent>
                <w:p>
                  <w:pPr>
                    <w:spacing w:before="0" w:line="339" w:lineRule="exact"/>
                    <w:ind w:left="20" w:right="0" w:firstLine="0"/>
                    <w:jc w:val="left"/>
                    <w:rPr>
                      <w:rFonts w:ascii="宋体"/>
                      <w:sz w:val="28"/>
                    </w:rPr>
                  </w:pPr>
                  <w:r>
                    <w:rPr>
                      <w:rFonts w:ascii="宋体"/>
                      <w:sz w:val="28"/>
                    </w:rPr>
                    <w:t>- 66 -</w:t>
                  </w:r>
                </w:p>
              </w:txbxContent>
            </v:textbox>
          </v:shape>
        </w:pict>
      </w:r>
    </w:p>
    <w:p>
      <w:pPr>
        <w:pStyle w:val="7"/>
        <w:rPr>
          <w:sz w:val="20"/>
        </w:rPr>
      </w:pPr>
    </w:p>
    <w:p>
      <w:pPr>
        <w:pStyle w:val="7"/>
        <w:spacing w:before="9"/>
        <w:rPr>
          <w:sz w:val="15"/>
        </w:rPr>
      </w:pPr>
    </w:p>
    <w:p>
      <w:pPr>
        <w:pStyle w:val="4"/>
        <w:spacing w:line="752" w:lineRule="exact"/>
        <w:jc w:val="center"/>
      </w:pPr>
      <w:r>
        <w:t>发展对象预审表</w:t>
      </w:r>
    </w:p>
    <w:p>
      <w:pPr>
        <w:tabs>
          <w:tab w:val="left" w:pos="11051"/>
          <w:tab w:val="left" w:pos="12677"/>
          <w:tab w:val="left" w:pos="13277"/>
          <w:tab w:val="left" w:pos="13877"/>
        </w:tabs>
        <w:spacing w:before="301" w:after="4"/>
        <w:ind w:left="65" w:right="0" w:firstLine="0"/>
        <w:jc w:val="center"/>
        <w:rPr>
          <w:sz w:val="24"/>
        </w:rPr>
      </w:pPr>
      <w:r>
        <w:rPr>
          <w:rFonts w:hint="eastAsia" w:ascii="黑体" w:eastAsia="黑体"/>
          <w:sz w:val="24"/>
        </w:rPr>
        <w:t>填报单位</w:t>
      </w:r>
      <w:r>
        <w:rPr>
          <w:rFonts w:ascii="Times New Roman" w:eastAsia="Times New Roman"/>
          <w:sz w:val="24"/>
        </w:rPr>
        <w:t>:</w:t>
      </w:r>
      <w:r>
        <w:rPr>
          <w:rFonts w:ascii="Times New Roman" w:eastAsia="Times New Roman"/>
          <w:sz w:val="24"/>
        </w:rPr>
        <w:tab/>
      </w:r>
      <w:r>
        <w:rPr>
          <w:rFonts w:hint="eastAsia" w:ascii="黑体" w:eastAsia="黑体"/>
          <w:sz w:val="24"/>
        </w:rPr>
        <w:t>填报时间</w:t>
      </w:r>
      <w:r>
        <w:rPr>
          <w:rFonts w:ascii="Times New Roman" w:eastAsia="Times New Roman"/>
          <w:sz w:val="24"/>
        </w:rPr>
        <w:t>:</w:t>
      </w:r>
      <w:r>
        <w:rPr>
          <w:rFonts w:ascii="Times New Roman" w:eastAsia="Times New Roman"/>
          <w:sz w:val="24"/>
        </w:rPr>
        <w:tab/>
      </w:r>
      <w:r>
        <w:rPr>
          <w:sz w:val="24"/>
        </w:rPr>
        <w:t>年</w:t>
      </w:r>
      <w:r>
        <w:rPr>
          <w:sz w:val="24"/>
        </w:rPr>
        <w:tab/>
      </w:r>
      <w:r>
        <w:rPr>
          <w:sz w:val="24"/>
        </w:rPr>
        <w:t>月</w:t>
      </w:r>
      <w:r>
        <w:rPr>
          <w:sz w:val="24"/>
        </w:rPr>
        <w:tab/>
      </w:r>
      <w:r>
        <w:rPr>
          <w:sz w:val="24"/>
        </w:rPr>
        <w:t>日</w:t>
      </w:r>
    </w:p>
    <w:tbl>
      <w:tblPr>
        <w:tblStyle w:val="8"/>
        <w:tblW w:w="0" w:type="auto"/>
        <w:tblInd w:w="117"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58"/>
        <w:gridCol w:w="1061"/>
        <w:gridCol w:w="741"/>
        <w:gridCol w:w="706"/>
        <w:gridCol w:w="825"/>
        <w:gridCol w:w="1036"/>
        <w:gridCol w:w="1110"/>
        <w:gridCol w:w="810"/>
        <w:gridCol w:w="960"/>
        <w:gridCol w:w="974"/>
        <w:gridCol w:w="945"/>
        <w:gridCol w:w="764"/>
        <w:gridCol w:w="780"/>
        <w:gridCol w:w="780"/>
        <w:gridCol w:w="990"/>
        <w:gridCol w:w="1160"/>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2062" w:hRule="atLeast"/>
        </w:trPr>
        <w:tc>
          <w:tcPr>
            <w:tcW w:w="758" w:type="dxa"/>
          </w:tcPr>
          <w:p>
            <w:pPr>
              <w:pStyle w:val="12"/>
              <w:rPr>
                <w:rFonts w:ascii="仿宋_GB2312"/>
                <w:sz w:val="24"/>
              </w:rPr>
            </w:pPr>
          </w:p>
          <w:p>
            <w:pPr>
              <w:pStyle w:val="12"/>
              <w:rPr>
                <w:rFonts w:ascii="仿宋_GB2312"/>
                <w:sz w:val="24"/>
              </w:rPr>
            </w:pPr>
          </w:p>
          <w:p>
            <w:pPr>
              <w:pStyle w:val="12"/>
              <w:spacing w:before="3"/>
              <w:rPr>
                <w:rFonts w:ascii="仿宋_GB2312"/>
                <w:sz w:val="20"/>
              </w:rPr>
            </w:pPr>
          </w:p>
          <w:p>
            <w:pPr>
              <w:pStyle w:val="12"/>
              <w:ind w:left="148"/>
              <w:rPr>
                <w:b/>
                <w:sz w:val="24"/>
              </w:rPr>
            </w:pPr>
            <w:r>
              <w:rPr>
                <w:b/>
                <w:sz w:val="24"/>
              </w:rPr>
              <w:t>序号</w:t>
            </w:r>
          </w:p>
        </w:tc>
        <w:tc>
          <w:tcPr>
            <w:tcW w:w="1061" w:type="dxa"/>
          </w:tcPr>
          <w:p>
            <w:pPr>
              <w:pStyle w:val="12"/>
              <w:rPr>
                <w:rFonts w:ascii="仿宋_GB2312"/>
                <w:sz w:val="24"/>
              </w:rPr>
            </w:pPr>
          </w:p>
          <w:p>
            <w:pPr>
              <w:pStyle w:val="12"/>
              <w:rPr>
                <w:rFonts w:ascii="仿宋_GB2312"/>
                <w:sz w:val="24"/>
              </w:rPr>
            </w:pPr>
          </w:p>
          <w:p>
            <w:pPr>
              <w:pStyle w:val="12"/>
              <w:spacing w:before="3"/>
              <w:rPr>
                <w:rFonts w:ascii="仿宋_GB2312"/>
                <w:sz w:val="20"/>
              </w:rPr>
            </w:pPr>
          </w:p>
          <w:p>
            <w:pPr>
              <w:pStyle w:val="12"/>
              <w:ind w:left="288"/>
              <w:rPr>
                <w:b/>
                <w:sz w:val="24"/>
              </w:rPr>
            </w:pPr>
            <w:r>
              <w:rPr>
                <w:b/>
                <w:sz w:val="24"/>
              </w:rPr>
              <w:t>姓名</w:t>
            </w:r>
          </w:p>
        </w:tc>
        <w:tc>
          <w:tcPr>
            <w:tcW w:w="741" w:type="dxa"/>
          </w:tcPr>
          <w:p>
            <w:pPr>
              <w:pStyle w:val="12"/>
              <w:rPr>
                <w:rFonts w:ascii="仿宋_GB2312"/>
                <w:sz w:val="24"/>
              </w:rPr>
            </w:pPr>
          </w:p>
          <w:p>
            <w:pPr>
              <w:pStyle w:val="12"/>
              <w:rPr>
                <w:rFonts w:ascii="仿宋_GB2312"/>
                <w:sz w:val="24"/>
              </w:rPr>
            </w:pPr>
          </w:p>
          <w:p>
            <w:pPr>
              <w:pStyle w:val="12"/>
              <w:spacing w:before="3"/>
              <w:rPr>
                <w:rFonts w:ascii="仿宋_GB2312"/>
                <w:sz w:val="20"/>
              </w:rPr>
            </w:pPr>
          </w:p>
          <w:p>
            <w:pPr>
              <w:pStyle w:val="12"/>
              <w:ind w:left="129"/>
              <w:rPr>
                <w:b/>
                <w:sz w:val="24"/>
              </w:rPr>
            </w:pPr>
            <w:r>
              <w:rPr>
                <w:b/>
                <w:sz w:val="24"/>
              </w:rPr>
              <w:t>性别</w:t>
            </w:r>
          </w:p>
        </w:tc>
        <w:tc>
          <w:tcPr>
            <w:tcW w:w="706" w:type="dxa"/>
          </w:tcPr>
          <w:p>
            <w:pPr>
              <w:pStyle w:val="12"/>
              <w:rPr>
                <w:rFonts w:ascii="仿宋_GB2312"/>
                <w:sz w:val="24"/>
              </w:rPr>
            </w:pPr>
          </w:p>
          <w:p>
            <w:pPr>
              <w:pStyle w:val="12"/>
              <w:rPr>
                <w:rFonts w:ascii="仿宋_GB2312"/>
                <w:sz w:val="24"/>
              </w:rPr>
            </w:pPr>
          </w:p>
          <w:p>
            <w:pPr>
              <w:pStyle w:val="12"/>
              <w:spacing w:before="3"/>
              <w:rPr>
                <w:rFonts w:ascii="仿宋_GB2312"/>
                <w:sz w:val="20"/>
              </w:rPr>
            </w:pPr>
          </w:p>
          <w:p>
            <w:pPr>
              <w:pStyle w:val="12"/>
              <w:ind w:left="110"/>
              <w:rPr>
                <w:b/>
                <w:sz w:val="24"/>
              </w:rPr>
            </w:pPr>
            <w:r>
              <w:rPr>
                <w:b/>
                <w:sz w:val="24"/>
              </w:rPr>
              <w:t>民族</w:t>
            </w:r>
          </w:p>
        </w:tc>
        <w:tc>
          <w:tcPr>
            <w:tcW w:w="825" w:type="dxa"/>
          </w:tcPr>
          <w:p>
            <w:pPr>
              <w:pStyle w:val="12"/>
              <w:rPr>
                <w:rFonts w:ascii="仿宋_GB2312"/>
                <w:sz w:val="24"/>
              </w:rPr>
            </w:pPr>
          </w:p>
          <w:p>
            <w:pPr>
              <w:pStyle w:val="12"/>
              <w:spacing w:before="12"/>
              <w:rPr>
                <w:rFonts w:ascii="仿宋_GB2312"/>
                <w:sz w:val="34"/>
              </w:rPr>
            </w:pPr>
          </w:p>
          <w:p>
            <w:pPr>
              <w:pStyle w:val="12"/>
              <w:spacing w:line="218" w:lineRule="auto"/>
              <w:ind w:left="170" w:right="160"/>
              <w:rPr>
                <w:b/>
                <w:sz w:val="24"/>
              </w:rPr>
            </w:pPr>
            <w:r>
              <w:rPr>
                <w:b/>
                <w:sz w:val="24"/>
              </w:rPr>
              <w:t>文化程度</w:t>
            </w:r>
          </w:p>
        </w:tc>
        <w:tc>
          <w:tcPr>
            <w:tcW w:w="1036" w:type="dxa"/>
          </w:tcPr>
          <w:p>
            <w:pPr>
              <w:pStyle w:val="12"/>
              <w:rPr>
                <w:rFonts w:ascii="仿宋_GB2312"/>
                <w:sz w:val="24"/>
              </w:rPr>
            </w:pPr>
          </w:p>
          <w:p>
            <w:pPr>
              <w:pStyle w:val="12"/>
              <w:spacing w:before="12"/>
              <w:rPr>
                <w:rFonts w:ascii="仿宋_GB2312"/>
                <w:sz w:val="34"/>
              </w:rPr>
            </w:pPr>
          </w:p>
          <w:p>
            <w:pPr>
              <w:pStyle w:val="12"/>
              <w:spacing w:line="218" w:lineRule="auto"/>
              <w:ind w:left="275" w:right="266"/>
              <w:rPr>
                <w:b/>
                <w:sz w:val="24"/>
              </w:rPr>
            </w:pPr>
            <w:r>
              <w:rPr>
                <w:b/>
                <w:sz w:val="24"/>
              </w:rPr>
              <w:t>出生日期</w:t>
            </w:r>
          </w:p>
        </w:tc>
        <w:tc>
          <w:tcPr>
            <w:tcW w:w="1110" w:type="dxa"/>
          </w:tcPr>
          <w:p>
            <w:pPr>
              <w:pStyle w:val="12"/>
              <w:rPr>
                <w:rFonts w:ascii="仿宋_GB2312"/>
                <w:sz w:val="24"/>
              </w:rPr>
            </w:pPr>
          </w:p>
          <w:p>
            <w:pPr>
              <w:pStyle w:val="12"/>
              <w:spacing w:before="1"/>
              <w:rPr>
                <w:rFonts w:ascii="仿宋_GB2312"/>
                <w:sz w:val="24"/>
              </w:rPr>
            </w:pPr>
          </w:p>
          <w:p>
            <w:pPr>
              <w:pStyle w:val="12"/>
              <w:spacing w:line="218" w:lineRule="auto"/>
              <w:ind w:left="191" w:right="182"/>
              <w:jc w:val="both"/>
              <w:rPr>
                <w:b/>
                <w:sz w:val="24"/>
              </w:rPr>
            </w:pPr>
            <w:r>
              <w:rPr>
                <w:b/>
                <w:sz w:val="24"/>
              </w:rPr>
              <w:t>工作或学习所在单位</w:t>
            </w:r>
          </w:p>
        </w:tc>
        <w:tc>
          <w:tcPr>
            <w:tcW w:w="810" w:type="dxa"/>
          </w:tcPr>
          <w:p>
            <w:pPr>
              <w:pStyle w:val="12"/>
              <w:rPr>
                <w:rFonts w:ascii="仿宋_GB2312"/>
                <w:sz w:val="24"/>
              </w:rPr>
            </w:pPr>
          </w:p>
          <w:p>
            <w:pPr>
              <w:pStyle w:val="12"/>
              <w:spacing w:before="12"/>
              <w:rPr>
                <w:rFonts w:ascii="仿宋_GB2312"/>
                <w:sz w:val="34"/>
              </w:rPr>
            </w:pPr>
          </w:p>
          <w:p>
            <w:pPr>
              <w:pStyle w:val="12"/>
              <w:spacing w:line="218" w:lineRule="auto"/>
              <w:ind w:left="161" w:right="153"/>
              <w:rPr>
                <w:b/>
                <w:sz w:val="24"/>
              </w:rPr>
            </w:pPr>
            <w:r>
              <w:rPr>
                <w:b/>
                <w:sz w:val="24"/>
              </w:rPr>
              <w:t>职务职称</w:t>
            </w:r>
          </w:p>
        </w:tc>
        <w:tc>
          <w:tcPr>
            <w:tcW w:w="960" w:type="dxa"/>
          </w:tcPr>
          <w:p>
            <w:pPr>
              <w:pStyle w:val="12"/>
              <w:rPr>
                <w:rFonts w:ascii="仿宋_GB2312"/>
                <w:sz w:val="24"/>
              </w:rPr>
            </w:pPr>
          </w:p>
          <w:p>
            <w:pPr>
              <w:pStyle w:val="12"/>
              <w:spacing w:before="12"/>
              <w:rPr>
                <w:rFonts w:ascii="仿宋_GB2312"/>
                <w:sz w:val="34"/>
              </w:rPr>
            </w:pPr>
          </w:p>
          <w:p>
            <w:pPr>
              <w:pStyle w:val="12"/>
              <w:spacing w:line="218" w:lineRule="auto"/>
              <w:ind w:left="116" w:right="108"/>
              <w:rPr>
                <w:b/>
                <w:sz w:val="24"/>
              </w:rPr>
            </w:pPr>
            <w:r>
              <w:rPr>
                <w:b/>
                <w:sz w:val="24"/>
              </w:rPr>
              <w:t>申请入党时间</w:t>
            </w:r>
          </w:p>
        </w:tc>
        <w:tc>
          <w:tcPr>
            <w:tcW w:w="974" w:type="dxa"/>
          </w:tcPr>
          <w:p>
            <w:pPr>
              <w:pStyle w:val="12"/>
              <w:rPr>
                <w:rFonts w:ascii="仿宋_GB2312"/>
                <w:sz w:val="24"/>
              </w:rPr>
            </w:pPr>
          </w:p>
          <w:p>
            <w:pPr>
              <w:pStyle w:val="12"/>
              <w:spacing w:before="168" w:line="218" w:lineRule="auto"/>
              <w:ind w:left="123" w:right="114"/>
              <w:jc w:val="both"/>
              <w:rPr>
                <w:b/>
                <w:sz w:val="24"/>
              </w:rPr>
            </w:pPr>
            <w:r>
              <w:rPr>
                <w:b/>
                <w:sz w:val="24"/>
              </w:rPr>
              <w:t>确定为入党积极分子时 间</w:t>
            </w:r>
          </w:p>
        </w:tc>
        <w:tc>
          <w:tcPr>
            <w:tcW w:w="945" w:type="dxa"/>
          </w:tcPr>
          <w:p>
            <w:pPr>
              <w:pStyle w:val="12"/>
              <w:rPr>
                <w:rFonts w:ascii="仿宋_GB2312"/>
                <w:sz w:val="24"/>
              </w:rPr>
            </w:pPr>
          </w:p>
          <w:p>
            <w:pPr>
              <w:pStyle w:val="12"/>
              <w:spacing w:before="1"/>
              <w:rPr>
                <w:rFonts w:ascii="仿宋_GB2312"/>
                <w:sz w:val="24"/>
              </w:rPr>
            </w:pPr>
          </w:p>
          <w:p>
            <w:pPr>
              <w:pStyle w:val="12"/>
              <w:spacing w:line="218" w:lineRule="auto"/>
              <w:ind w:left="109" w:right="99"/>
              <w:jc w:val="both"/>
              <w:rPr>
                <w:b/>
                <w:sz w:val="24"/>
              </w:rPr>
            </w:pPr>
            <w:r>
              <w:rPr>
                <w:b/>
                <w:sz w:val="24"/>
              </w:rPr>
              <w:t>列为发展对象时 间</w:t>
            </w:r>
          </w:p>
        </w:tc>
        <w:tc>
          <w:tcPr>
            <w:tcW w:w="764" w:type="dxa"/>
          </w:tcPr>
          <w:p>
            <w:pPr>
              <w:pStyle w:val="12"/>
              <w:rPr>
                <w:rFonts w:ascii="仿宋_GB2312"/>
                <w:sz w:val="24"/>
              </w:rPr>
            </w:pPr>
          </w:p>
          <w:p>
            <w:pPr>
              <w:pStyle w:val="12"/>
              <w:spacing w:before="168" w:line="218" w:lineRule="auto"/>
              <w:ind w:left="140" w:right="129"/>
              <w:jc w:val="both"/>
              <w:rPr>
                <w:b/>
                <w:sz w:val="24"/>
              </w:rPr>
            </w:pPr>
            <w:r>
              <w:rPr>
                <w:b/>
                <w:sz w:val="24"/>
              </w:rPr>
              <w:t>是否政治审查合格</w:t>
            </w:r>
          </w:p>
        </w:tc>
        <w:tc>
          <w:tcPr>
            <w:tcW w:w="780" w:type="dxa"/>
          </w:tcPr>
          <w:p>
            <w:pPr>
              <w:pStyle w:val="12"/>
              <w:spacing w:before="56" w:line="218" w:lineRule="auto"/>
              <w:ind w:left="148" w:right="136"/>
              <w:jc w:val="both"/>
              <w:rPr>
                <w:b/>
                <w:sz w:val="24"/>
              </w:rPr>
            </w:pPr>
            <w:r>
              <w:rPr>
                <w:b/>
                <w:sz w:val="24"/>
              </w:rPr>
              <w:t>是否达到发展对象集中培训要求</w:t>
            </w:r>
          </w:p>
        </w:tc>
        <w:tc>
          <w:tcPr>
            <w:tcW w:w="780" w:type="dxa"/>
          </w:tcPr>
          <w:p>
            <w:pPr>
              <w:pStyle w:val="12"/>
              <w:rPr>
                <w:rFonts w:ascii="仿宋_GB2312"/>
                <w:sz w:val="24"/>
              </w:rPr>
            </w:pPr>
          </w:p>
          <w:p>
            <w:pPr>
              <w:pStyle w:val="12"/>
              <w:spacing w:before="3"/>
              <w:rPr>
                <w:rFonts w:ascii="仿宋_GB2312"/>
                <w:sz w:val="32"/>
              </w:rPr>
            </w:pPr>
          </w:p>
          <w:p>
            <w:pPr>
              <w:pStyle w:val="12"/>
              <w:spacing w:line="242" w:lineRule="auto"/>
              <w:ind w:left="148" w:right="136"/>
              <w:rPr>
                <w:b/>
                <w:sz w:val="24"/>
              </w:rPr>
            </w:pPr>
            <w:r>
              <w:rPr>
                <w:b/>
                <w:sz w:val="24"/>
              </w:rPr>
              <w:t>是否公示</w:t>
            </w:r>
          </w:p>
        </w:tc>
        <w:tc>
          <w:tcPr>
            <w:tcW w:w="990" w:type="dxa"/>
          </w:tcPr>
          <w:p>
            <w:pPr>
              <w:pStyle w:val="12"/>
              <w:rPr>
                <w:rFonts w:ascii="仿宋_GB2312"/>
                <w:sz w:val="24"/>
              </w:rPr>
            </w:pPr>
          </w:p>
          <w:p>
            <w:pPr>
              <w:pStyle w:val="12"/>
              <w:spacing w:before="3"/>
              <w:rPr>
                <w:rFonts w:ascii="仿宋_GB2312"/>
                <w:sz w:val="32"/>
              </w:rPr>
            </w:pPr>
          </w:p>
          <w:p>
            <w:pPr>
              <w:pStyle w:val="12"/>
              <w:tabs>
                <w:tab w:val="left" w:pos="613"/>
              </w:tabs>
              <w:spacing w:line="242" w:lineRule="auto"/>
              <w:ind w:left="133" w:right="121"/>
              <w:rPr>
                <w:b/>
                <w:sz w:val="24"/>
              </w:rPr>
            </w:pPr>
            <w:r>
              <w:rPr>
                <w:b/>
                <w:sz w:val="24"/>
              </w:rPr>
              <w:t>所在</w:t>
            </w:r>
            <w:r>
              <w:rPr>
                <w:b/>
                <w:spacing w:val="-16"/>
                <w:sz w:val="24"/>
              </w:rPr>
              <w:t>党</w:t>
            </w:r>
            <w:r>
              <w:rPr>
                <w:b/>
                <w:sz w:val="24"/>
              </w:rPr>
              <w:t>支</w:t>
            </w:r>
            <w:r>
              <w:rPr>
                <w:b/>
                <w:sz w:val="24"/>
              </w:rPr>
              <w:tab/>
            </w:r>
            <w:r>
              <w:rPr>
                <w:b/>
                <w:spacing w:val="-14"/>
                <w:sz w:val="24"/>
              </w:rPr>
              <w:t>部</w:t>
            </w:r>
          </w:p>
        </w:tc>
        <w:tc>
          <w:tcPr>
            <w:tcW w:w="1160" w:type="dxa"/>
          </w:tcPr>
          <w:p>
            <w:pPr>
              <w:pStyle w:val="12"/>
              <w:rPr>
                <w:rFonts w:ascii="仿宋_GB2312"/>
                <w:sz w:val="24"/>
              </w:rPr>
            </w:pPr>
          </w:p>
          <w:p>
            <w:pPr>
              <w:pStyle w:val="12"/>
              <w:spacing w:before="3"/>
              <w:rPr>
                <w:rFonts w:ascii="仿宋_GB2312"/>
                <w:sz w:val="32"/>
              </w:rPr>
            </w:pPr>
          </w:p>
          <w:p>
            <w:pPr>
              <w:pStyle w:val="12"/>
              <w:tabs>
                <w:tab w:val="left" w:pos="698"/>
              </w:tabs>
              <w:spacing w:line="242" w:lineRule="auto"/>
              <w:ind w:left="218" w:right="205"/>
              <w:rPr>
                <w:b/>
                <w:sz w:val="24"/>
              </w:rPr>
            </w:pPr>
            <w:r>
              <w:rPr>
                <w:b/>
                <w:sz w:val="24"/>
              </w:rPr>
              <w:t>入党</w:t>
            </w:r>
            <w:r>
              <w:rPr>
                <w:b/>
                <w:spacing w:val="-15"/>
                <w:sz w:val="24"/>
              </w:rPr>
              <w:t>介</w:t>
            </w:r>
            <w:r>
              <w:rPr>
                <w:b/>
                <w:sz w:val="24"/>
              </w:rPr>
              <w:t>绍</w:t>
            </w:r>
            <w:r>
              <w:rPr>
                <w:b/>
                <w:sz w:val="24"/>
              </w:rPr>
              <w:tab/>
            </w:r>
            <w:r>
              <w:rPr>
                <w:b/>
                <w:spacing w:val="-13"/>
                <w:sz w:val="24"/>
              </w:rPr>
              <w:t>人</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59"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758" w:type="dxa"/>
          </w:tcPr>
          <w:p>
            <w:pPr>
              <w:pStyle w:val="12"/>
              <w:rPr>
                <w:rFonts w:ascii="Times New Roman"/>
                <w:sz w:val="24"/>
              </w:rPr>
            </w:pPr>
          </w:p>
        </w:tc>
        <w:tc>
          <w:tcPr>
            <w:tcW w:w="1061" w:type="dxa"/>
          </w:tcPr>
          <w:p>
            <w:pPr>
              <w:pStyle w:val="12"/>
              <w:rPr>
                <w:rFonts w:ascii="Times New Roman"/>
                <w:sz w:val="24"/>
              </w:rPr>
            </w:pPr>
          </w:p>
        </w:tc>
        <w:tc>
          <w:tcPr>
            <w:tcW w:w="741" w:type="dxa"/>
          </w:tcPr>
          <w:p>
            <w:pPr>
              <w:pStyle w:val="12"/>
              <w:rPr>
                <w:rFonts w:ascii="Times New Roman"/>
                <w:sz w:val="24"/>
              </w:rPr>
            </w:pPr>
          </w:p>
        </w:tc>
        <w:tc>
          <w:tcPr>
            <w:tcW w:w="706" w:type="dxa"/>
          </w:tcPr>
          <w:p>
            <w:pPr>
              <w:pStyle w:val="12"/>
              <w:rPr>
                <w:rFonts w:ascii="Times New Roman"/>
                <w:sz w:val="24"/>
              </w:rPr>
            </w:pPr>
          </w:p>
        </w:tc>
        <w:tc>
          <w:tcPr>
            <w:tcW w:w="825" w:type="dxa"/>
          </w:tcPr>
          <w:p>
            <w:pPr>
              <w:pStyle w:val="12"/>
              <w:rPr>
                <w:rFonts w:ascii="Times New Roman"/>
                <w:sz w:val="24"/>
              </w:rPr>
            </w:pPr>
          </w:p>
        </w:tc>
        <w:tc>
          <w:tcPr>
            <w:tcW w:w="1036" w:type="dxa"/>
          </w:tcPr>
          <w:p>
            <w:pPr>
              <w:pStyle w:val="12"/>
              <w:rPr>
                <w:rFonts w:ascii="Times New Roman"/>
                <w:sz w:val="24"/>
              </w:rPr>
            </w:pPr>
          </w:p>
        </w:tc>
        <w:tc>
          <w:tcPr>
            <w:tcW w:w="1110" w:type="dxa"/>
          </w:tcPr>
          <w:p>
            <w:pPr>
              <w:pStyle w:val="12"/>
              <w:rPr>
                <w:rFonts w:ascii="Times New Roman"/>
                <w:sz w:val="24"/>
              </w:rPr>
            </w:pPr>
          </w:p>
        </w:tc>
        <w:tc>
          <w:tcPr>
            <w:tcW w:w="810" w:type="dxa"/>
          </w:tcPr>
          <w:p>
            <w:pPr>
              <w:pStyle w:val="12"/>
              <w:rPr>
                <w:rFonts w:ascii="Times New Roman"/>
                <w:sz w:val="24"/>
              </w:rPr>
            </w:pPr>
          </w:p>
        </w:tc>
        <w:tc>
          <w:tcPr>
            <w:tcW w:w="960" w:type="dxa"/>
          </w:tcPr>
          <w:p>
            <w:pPr>
              <w:pStyle w:val="12"/>
              <w:rPr>
                <w:rFonts w:ascii="Times New Roman"/>
                <w:sz w:val="24"/>
              </w:rPr>
            </w:pPr>
          </w:p>
        </w:tc>
        <w:tc>
          <w:tcPr>
            <w:tcW w:w="974" w:type="dxa"/>
          </w:tcPr>
          <w:p>
            <w:pPr>
              <w:pStyle w:val="12"/>
              <w:rPr>
                <w:rFonts w:ascii="Times New Roman"/>
                <w:sz w:val="24"/>
              </w:rPr>
            </w:pPr>
          </w:p>
        </w:tc>
        <w:tc>
          <w:tcPr>
            <w:tcW w:w="945" w:type="dxa"/>
          </w:tcPr>
          <w:p>
            <w:pPr>
              <w:pStyle w:val="12"/>
              <w:rPr>
                <w:rFonts w:ascii="Times New Roman"/>
                <w:sz w:val="24"/>
              </w:rPr>
            </w:pPr>
          </w:p>
        </w:tc>
        <w:tc>
          <w:tcPr>
            <w:tcW w:w="764" w:type="dxa"/>
          </w:tcPr>
          <w:p>
            <w:pPr>
              <w:pStyle w:val="12"/>
              <w:rPr>
                <w:rFonts w:ascii="Times New Roman"/>
                <w:sz w:val="24"/>
              </w:rPr>
            </w:pPr>
          </w:p>
        </w:tc>
        <w:tc>
          <w:tcPr>
            <w:tcW w:w="780" w:type="dxa"/>
          </w:tcPr>
          <w:p>
            <w:pPr>
              <w:pStyle w:val="12"/>
              <w:rPr>
                <w:rFonts w:ascii="Times New Roman"/>
                <w:sz w:val="24"/>
              </w:rPr>
            </w:pPr>
          </w:p>
        </w:tc>
        <w:tc>
          <w:tcPr>
            <w:tcW w:w="780" w:type="dxa"/>
          </w:tcPr>
          <w:p>
            <w:pPr>
              <w:pStyle w:val="12"/>
              <w:rPr>
                <w:rFonts w:ascii="Times New Roman"/>
                <w:sz w:val="24"/>
              </w:rPr>
            </w:pPr>
          </w:p>
        </w:tc>
        <w:tc>
          <w:tcPr>
            <w:tcW w:w="990" w:type="dxa"/>
          </w:tcPr>
          <w:p>
            <w:pPr>
              <w:pStyle w:val="12"/>
              <w:rPr>
                <w:rFonts w:ascii="Times New Roman"/>
                <w:sz w:val="24"/>
              </w:rPr>
            </w:pPr>
          </w:p>
        </w:tc>
        <w:tc>
          <w:tcPr>
            <w:tcW w:w="1160" w:type="dxa"/>
          </w:tcPr>
          <w:p>
            <w:pPr>
              <w:pStyle w:val="12"/>
              <w:rPr>
                <w:rFonts w:ascii="Times New Roman"/>
                <w:sz w:val="24"/>
              </w:rPr>
            </w:pPr>
          </w:p>
        </w:tc>
      </w:tr>
    </w:tbl>
    <w:p>
      <w:pPr>
        <w:spacing w:before="167"/>
        <w:ind w:left="206" w:right="0" w:firstLine="0"/>
        <w:jc w:val="left"/>
        <w:rPr>
          <w:rFonts w:hint="eastAsia" w:ascii="宋体" w:eastAsia="宋体"/>
          <w:sz w:val="28"/>
        </w:rPr>
      </w:pPr>
      <w:r>
        <w:pict>
          <v:shape id="_x0000_s1073" o:spid="_x0000_s1073" o:spt="202" type="#_x0000_t202" style="position:absolute;left:0pt;margin-left:431.05pt;margin-top:72.95pt;height:13.3pt;width:11.35pt;mso-position-horizontal-relative:page;z-index:-251619328;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pacing w:val="-7"/>
                      <w:sz w:val="24"/>
                    </w:rPr>
                    <w:t>18</w:t>
                  </w:r>
                </w:p>
              </w:txbxContent>
            </v:textbox>
          </v:shape>
        </w:pict>
      </w:r>
      <w:r>
        <w:rPr>
          <w:rFonts w:hint="eastAsia" w:ascii="宋体" w:eastAsia="宋体"/>
          <w:sz w:val="28"/>
        </w:rPr>
        <w:t>注：报上级党委预审用。</w:t>
      </w:r>
    </w:p>
    <w:p>
      <w:pPr>
        <w:pStyle w:val="7"/>
        <w:rPr>
          <w:rFonts w:ascii="宋体"/>
          <w:sz w:val="20"/>
        </w:rPr>
      </w:pPr>
    </w:p>
    <w:p>
      <w:pPr>
        <w:pStyle w:val="7"/>
        <w:rPr>
          <w:rFonts w:ascii="宋体"/>
          <w:sz w:val="20"/>
        </w:rPr>
      </w:pPr>
    </w:p>
    <w:p>
      <w:pPr>
        <w:pStyle w:val="7"/>
        <w:spacing w:before="6"/>
        <w:rPr>
          <w:rFonts w:ascii="宋体"/>
          <w:sz w:val="29"/>
        </w:rPr>
      </w:pPr>
      <w:r>
        <w:pict>
          <v:rect id="_x0000_s1074" o:spid="_x0000_s1074" o:spt="1" style="position:absolute;left:0pt;margin-left:424.2pt;margin-top:20.85pt;height:21.5pt;width:25.45pt;mso-position-horizontal-relative:page;mso-wrap-distance-bottom:0pt;mso-wrap-distance-top:0pt;z-index:-251573248;mso-width-relative:page;mso-height-relative:page;" fillcolor="#FFFFFF" filled="t" stroked="f" coordsize="21600,21600">
            <v:path/>
            <v:fill on="t" focussize="0,0"/>
            <v:stroke on="f"/>
            <v:imagedata o:title=""/>
            <o:lock v:ext="edit"/>
            <w10:wrap type="topAndBottom"/>
          </v:rect>
        </w:pict>
      </w:r>
    </w:p>
    <w:p>
      <w:pPr>
        <w:spacing w:after="0"/>
        <w:rPr>
          <w:rFonts w:ascii="宋体"/>
          <w:sz w:val="29"/>
        </w:rPr>
        <w:sectPr>
          <w:footerReference r:id="rId30" w:type="even"/>
          <w:pgSz w:w="16840" w:h="11910" w:orient="landscape"/>
          <w:pgMar w:top="1100" w:right="780" w:bottom="280" w:left="1420" w:header="0" w:footer="0" w:gutter="0"/>
          <w:cols w:space="720" w:num="1"/>
        </w:sectPr>
      </w:pPr>
    </w:p>
    <w:p>
      <w:pPr>
        <w:pStyle w:val="7"/>
        <w:spacing w:before="10"/>
        <w:rPr>
          <w:rFonts w:ascii="宋体"/>
          <w:sz w:val="12"/>
        </w:rPr>
      </w:pPr>
    </w:p>
    <w:p>
      <w:pPr>
        <w:pStyle w:val="7"/>
        <w:spacing w:before="65"/>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11</w:t>
      </w:r>
      <w:r>
        <w:rPr>
          <w:rFonts w:hint="eastAsia" w:ascii="楷体_GB2312" w:eastAsia="楷体_GB2312"/>
        </w:rPr>
        <w:t>：</w:t>
      </w:r>
    </w:p>
    <w:p>
      <w:pPr>
        <w:pStyle w:val="7"/>
        <w:rPr>
          <w:rFonts w:ascii="楷体_GB2312"/>
          <w:sz w:val="34"/>
        </w:rPr>
      </w:pPr>
    </w:p>
    <w:p>
      <w:pPr>
        <w:pStyle w:val="7"/>
        <w:rPr>
          <w:rFonts w:ascii="楷体_GB2312"/>
          <w:sz w:val="34"/>
        </w:rPr>
      </w:pPr>
    </w:p>
    <w:p>
      <w:pPr>
        <w:pStyle w:val="4"/>
        <w:spacing w:before="228"/>
        <w:ind w:left="1038"/>
      </w:pPr>
      <w:r>
        <w:t>关于对×××等××名同志的预审意见</w:t>
      </w:r>
    </w:p>
    <w:p>
      <w:pPr>
        <w:pStyle w:val="7"/>
        <w:spacing w:before="3"/>
        <w:rPr>
          <w:rFonts w:ascii="方正小标宋简体"/>
          <w:sz w:val="33"/>
        </w:rPr>
      </w:pPr>
    </w:p>
    <w:p>
      <w:pPr>
        <w:pStyle w:val="7"/>
        <w:spacing w:before="1"/>
        <w:ind w:left="509"/>
      </w:pPr>
      <w:r>
        <w:t>××党支部：</w:t>
      </w:r>
    </w:p>
    <w:p>
      <w:pPr>
        <w:pStyle w:val="7"/>
        <w:spacing w:before="170"/>
        <w:ind w:left="1150"/>
      </w:pPr>
      <w:r>
        <w:t>《关于对×××等××名同志进行预审的请示》已收</w:t>
      </w:r>
    </w:p>
    <w:p>
      <w:pPr>
        <w:pStyle w:val="7"/>
        <w:spacing w:before="12"/>
        <w:rPr>
          <w:sz w:val="8"/>
        </w:rPr>
      </w:pPr>
    </w:p>
    <w:p>
      <w:pPr>
        <w:pStyle w:val="7"/>
        <w:spacing w:before="55"/>
        <w:ind w:right="7544"/>
        <w:jc w:val="center"/>
      </w:pPr>
      <w:r>
        <w:t>悉。</w:t>
      </w:r>
    </w:p>
    <w:p>
      <w:pPr>
        <w:pStyle w:val="7"/>
        <w:spacing w:before="170"/>
        <w:ind w:left="639" w:right="18"/>
        <w:jc w:val="center"/>
      </w:pPr>
      <w:r>
        <w:t>经审查，×××等××名同志基本具备党员条件，入党</w:t>
      </w:r>
    </w:p>
    <w:p>
      <w:pPr>
        <w:pStyle w:val="7"/>
        <w:rPr>
          <w:sz w:val="9"/>
        </w:rPr>
      </w:pPr>
    </w:p>
    <w:p>
      <w:pPr>
        <w:pStyle w:val="7"/>
        <w:spacing w:before="55" w:line="338" w:lineRule="auto"/>
        <w:ind w:left="509" w:right="523"/>
        <w:jc w:val="both"/>
      </w:pPr>
      <w:r>
        <w:rPr>
          <w:spacing w:val="-13"/>
        </w:rPr>
        <w:t>手续完备，预审合格，同意提交党支部党员大会讨论接收为</w:t>
      </w:r>
      <w:r>
        <w:rPr>
          <w:spacing w:val="-16"/>
        </w:rPr>
        <w:t>中共预备党员。同时，发放《中国共产党入党志愿书》，请</w:t>
      </w:r>
      <w:r>
        <w:t>指导认真填写。</w:t>
      </w:r>
    </w:p>
    <w:p>
      <w:pPr>
        <w:pStyle w:val="7"/>
      </w:pPr>
    </w:p>
    <w:p>
      <w:pPr>
        <w:pStyle w:val="7"/>
      </w:pPr>
    </w:p>
    <w:p>
      <w:pPr>
        <w:pStyle w:val="7"/>
        <w:spacing w:before="9"/>
        <w:rPr>
          <w:sz w:val="25"/>
        </w:rPr>
      </w:pPr>
    </w:p>
    <w:p>
      <w:pPr>
        <w:pStyle w:val="7"/>
        <w:ind w:left="3359" w:right="18"/>
        <w:jc w:val="center"/>
        <w:rPr>
          <w:rFonts w:ascii="Times New Roman" w:hAnsi="Times New Roman" w:eastAsia="Times New Roman"/>
        </w:rPr>
      </w:pPr>
      <w:r>
        <w:t>中共××委员会</w:t>
      </w:r>
      <w:r>
        <w:rPr>
          <w:rFonts w:ascii="Times New Roman" w:hAnsi="Times New Roman" w:eastAsia="Times New Roman"/>
        </w:rPr>
        <w:t>(</w:t>
      </w:r>
      <w:r>
        <w:t>盖章</w:t>
      </w:r>
      <w:r>
        <w:rPr>
          <w:rFonts w:ascii="Times New Roman" w:hAnsi="Times New Roman" w:eastAsia="Times New Roman"/>
        </w:rPr>
        <w:t>)</w:t>
      </w:r>
    </w:p>
    <w:p>
      <w:pPr>
        <w:pStyle w:val="7"/>
        <w:spacing w:before="151"/>
        <w:ind w:left="3358" w:right="18"/>
        <w:jc w:val="center"/>
      </w:pPr>
      <w:r>
        <w:t>××××年××月××日</w:t>
      </w:r>
    </w:p>
    <w:p>
      <w:pPr>
        <w:spacing w:after="0"/>
        <w:jc w:val="center"/>
        <w:sectPr>
          <w:footerReference r:id="rId31" w:type="default"/>
          <w:pgSz w:w="11910" w:h="16840"/>
          <w:pgMar w:top="1600" w:right="1340" w:bottom="1380" w:left="1360" w:header="0" w:footer="1186" w:gutter="0"/>
          <w:pgNumType w:start="67"/>
          <w:cols w:space="720" w:num="1"/>
        </w:sectPr>
      </w:pPr>
    </w:p>
    <w:p>
      <w:pPr>
        <w:pStyle w:val="7"/>
        <w:spacing w:before="10"/>
        <w:rPr>
          <w:sz w:val="12"/>
        </w:rPr>
      </w:pPr>
    </w:p>
    <w:p>
      <w:pPr>
        <w:pStyle w:val="7"/>
        <w:spacing w:before="65"/>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12</w:t>
      </w:r>
      <w:r>
        <w:rPr>
          <w:rFonts w:hint="eastAsia" w:ascii="楷体_GB2312" w:eastAsia="楷体_GB2312"/>
        </w:rPr>
        <w:t>：</w:t>
      </w:r>
    </w:p>
    <w:p>
      <w:pPr>
        <w:pStyle w:val="7"/>
        <w:rPr>
          <w:rFonts w:ascii="楷体_GB2312"/>
          <w:sz w:val="34"/>
        </w:rPr>
      </w:pPr>
    </w:p>
    <w:p>
      <w:pPr>
        <w:pStyle w:val="7"/>
        <w:rPr>
          <w:rFonts w:ascii="楷体_GB2312"/>
          <w:sz w:val="34"/>
        </w:rPr>
      </w:pPr>
    </w:p>
    <w:p>
      <w:pPr>
        <w:pStyle w:val="4"/>
        <w:spacing w:before="250"/>
        <w:ind w:right="18"/>
        <w:jc w:val="center"/>
      </w:pPr>
      <w:r>
        <w:t>接收预备党员表决票（票样）</w:t>
      </w:r>
    </w:p>
    <w:p>
      <w:pPr>
        <w:tabs>
          <w:tab w:val="left" w:pos="6484"/>
          <w:tab w:val="left" w:pos="7184"/>
          <w:tab w:val="left" w:pos="7884"/>
        </w:tabs>
        <w:spacing w:before="362"/>
        <w:ind w:left="0" w:right="18" w:firstLine="0"/>
        <w:jc w:val="center"/>
        <w:rPr>
          <w:sz w:val="28"/>
        </w:rPr>
      </w:pPr>
      <w:r>
        <w:rPr>
          <w:sz w:val="28"/>
        </w:rPr>
        <w:t>党支部名称：</w:t>
      </w:r>
      <w:r>
        <w:rPr>
          <w:sz w:val="28"/>
        </w:rPr>
        <w:tab/>
      </w:r>
      <w:r>
        <w:rPr>
          <w:sz w:val="28"/>
        </w:rPr>
        <w:t>年</w:t>
      </w:r>
      <w:r>
        <w:rPr>
          <w:sz w:val="28"/>
        </w:rPr>
        <w:tab/>
      </w:r>
      <w:r>
        <w:rPr>
          <w:sz w:val="28"/>
        </w:rPr>
        <w:t>月</w:t>
      </w:r>
      <w:r>
        <w:rPr>
          <w:sz w:val="28"/>
        </w:rPr>
        <w:tab/>
      </w:r>
      <w:r>
        <w:rPr>
          <w:sz w:val="28"/>
        </w:rPr>
        <w:t>日</w:t>
      </w:r>
    </w:p>
    <w:tbl>
      <w:tblPr>
        <w:tblStyle w:val="8"/>
        <w:tblW w:w="0" w:type="auto"/>
        <w:tblInd w:w="11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1084"/>
        <w:gridCol w:w="851"/>
        <w:gridCol w:w="1702"/>
        <w:gridCol w:w="2235"/>
        <w:gridCol w:w="884"/>
        <w:gridCol w:w="1278"/>
        <w:gridCol w:w="941"/>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624" w:hRule="atLeast"/>
        </w:trPr>
        <w:tc>
          <w:tcPr>
            <w:tcW w:w="5872" w:type="dxa"/>
            <w:gridSpan w:val="4"/>
          </w:tcPr>
          <w:p>
            <w:pPr>
              <w:pStyle w:val="12"/>
              <w:spacing w:before="131"/>
              <w:ind w:left="1814"/>
              <w:rPr>
                <w:rFonts w:hint="eastAsia" w:ascii="仿宋_GB2312" w:eastAsia="仿宋_GB2312"/>
                <w:sz w:val="28"/>
              </w:rPr>
            </w:pPr>
            <w:r>
              <w:rPr>
                <w:rFonts w:hint="eastAsia" w:ascii="仿宋_GB2312" w:eastAsia="仿宋_GB2312"/>
                <w:sz w:val="28"/>
              </w:rPr>
              <w:t>表决对象基本情况</w:t>
            </w:r>
          </w:p>
        </w:tc>
        <w:tc>
          <w:tcPr>
            <w:tcW w:w="3103" w:type="dxa"/>
            <w:gridSpan w:val="3"/>
          </w:tcPr>
          <w:p>
            <w:pPr>
              <w:pStyle w:val="12"/>
              <w:spacing w:before="131"/>
              <w:ind w:left="846"/>
              <w:rPr>
                <w:rFonts w:hint="eastAsia" w:ascii="仿宋_GB2312" w:eastAsia="仿宋_GB2312"/>
                <w:sz w:val="28"/>
              </w:rPr>
            </w:pPr>
            <w:r>
              <w:rPr>
                <w:rFonts w:hint="eastAsia" w:ascii="仿宋_GB2312" w:eastAsia="仿宋_GB2312"/>
                <w:sz w:val="28"/>
              </w:rPr>
              <w:t>表决人意见</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23" w:hRule="atLeast"/>
        </w:trPr>
        <w:tc>
          <w:tcPr>
            <w:tcW w:w="1084" w:type="dxa"/>
          </w:tcPr>
          <w:p>
            <w:pPr>
              <w:pStyle w:val="12"/>
              <w:spacing w:before="131"/>
              <w:ind w:left="190"/>
              <w:rPr>
                <w:rFonts w:hint="eastAsia" w:ascii="仿宋_GB2312" w:eastAsia="仿宋_GB2312"/>
                <w:sz w:val="28"/>
              </w:rPr>
            </w:pPr>
            <w:r>
              <w:rPr>
                <w:rFonts w:hint="eastAsia" w:ascii="仿宋_GB2312" w:eastAsia="仿宋_GB2312"/>
                <w:sz w:val="28"/>
              </w:rPr>
              <w:t>姓 名</w:t>
            </w:r>
          </w:p>
        </w:tc>
        <w:tc>
          <w:tcPr>
            <w:tcW w:w="851" w:type="dxa"/>
          </w:tcPr>
          <w:p>
            <w:pPr>
              <w:pStyle w:val="12"/>
              <w:spacing w:before="131"/>
              <w:ind w:left="144"/>
              <w:rPr>
                <w:rFonts w:hint="eastAsia" w:ascii="仿宋_GB2312" w:eastAsia="仿宋_GB2312"/>
                <w:sz w:val="28"/>
              </w:rPr>
            </w:pPr>
            <w:r>
              <w:rPr>
                <w:rFonts w:hint="eastAsia" w:ascii="仿宋_GB2312" w:eastAsia="仿宋_GB2312"/>
                <w:sz w:val="28"/>
              </w:rPr>
              <w:t>性别</w:t>
            </w:r>
          </w:p>
        </w:tc>
        <w:tc>
          <w:tcPr>
            <w:tcW w:w="1702" w:type="dxa"/>
          </w:tcPr>
          <w:p>
            <w:pPr>
              <w:pStyle w:val="12"/>
              <w:spacing w:before="131"/>
              <w:ind w:left="289"/>
              <w:rPr>
                <w:rFonts w:hint="eastAsia" w:ascii="仿宋_GB2312" w:eastAsia="仿宋_GB2312"/>
                <w:sz w:val="28"/>
              </w:rPr>
            </w:pPr>
            <w:r>
              <w:rPr>
                <w:rFonts w:hint="eastAsia" w:ascii="仿宋_GB2312" w:eastAsia="仿宋_GB2312"/>
                <w:sz w:val="28"/>
              </w:rPr>
              <w:t>出生年月</w:t>
            </w:r>
          </w:p>
        </w:tc>
        <w:tc>
          <w:tcPr>
            <w:tcW w:w="2235" w:type="dxa"/>
          </w:tcPr>
          <w:p>
            <w:pPr>
              <w:pStyle w:val="12"/>
              <w:spacing w:before="131"/>
              <w:ind w:left="135"/>
              <w:rPr>
                <w:rFonts w:hint="eastAsia" w:ascii="仿宋_GB2312" w:eastAsia="仿宋_GB2312"/>
                <w:sz w:val="28"/>
              </w:rPr>
            </w:pPr>
            <w:r>
              <w:rPr>
                <w:rFonts w:hint="eastAsia" w:ascii="仿宋_GB2312" w:eastAsia="仿宋_GB2312"/>
                <w:sz w:val="28"/>
              </w:rPr>
              <w:t>工作单位及职务</w:t>
            </w:r>
          </w:p>
        </w:tc>
        <w:tc>
          <w:tcPr>
            <w:tcW w:w="884" w:type="dxa"/>
          </w:tcPr>
          <w:p>
            <w:pPr>
              <w:pStyle w:val="12"/>
              <w:spacing w:before="131"/>
              <w:ind w:left="158"/>
              <w:rPr>
                <w:rFonts w:hint="eastAsia" w:ascii="仿宋_GB2312" w:eastAsia="仿宋_GB2312"/>
                <w:sz w:val="28"/>
              </w:rPr>
            </w:pPr>
            <w:r>
              <w:rPr>
                <w:rFonts w:hint="eastAsia" w:ascii="仿宋_GB2312" w:eastAsia="仿宋_GB2312"/>
                <w:sz w:val="28"/>
              </w:rPr>
              <w:t>同意</w:t>
            </w:r>
          </w:p>
        </w:tc>
        <w:tc>
          <w:tcPr>
            <w:tcW w:w="1278" w:type="dxa"/>
          </w:tcPr>
          <w:p>
            <w:pPr>
              <w:pStyle w:val="12"/>
              <w:spacing w:before="131"/>
              <w:ind w:left="214"/>
              <w:rPr>
                <w:rFonts w:hint="eastAsia" w:ascii="仿宋_GB2312" w:eastAsia="仿宋_GB2312"/>
                <w:sz w:val="28"/>
              </w:rPr>
            </w:pPr>
            <w:r>
              <w:rPr>
                <w:rFonts w:hint="eastAsia" w:ascii="仿宋_GB2312" w:eastAsia="仿宋_GB2312"/>
                <w:sz w:val="28"/>
              </w:rPr>
              <w:t>不同意</w:t>
            </w:r>
          </w:p>
        </w:tc>
        <w:tc>
          <w:tcPr>
            <w:tcW w:w="941" w:type="dxa"/>
          </w:tcPr>
          <w:p>
            <w:pPr>
              <w:pStyle w:val="12"/>
              <w:spacing w:before="131"/>
              <w:ind w:left="183"/>
              <w:rPr>
                <w:rFonts w:hint="eastAsia" w:ascii="仿宋_GB2312" w:eastAsia="仿宋_GB2312"/>
                <w:sz w:val="28"/>
              </w:rPr>
            </w:pPr>
            <w:r>
              <w:rPr>
                <w:rFonts w:hint="eastAsia" w:ascii="仿宋_GB2312" w:eastAsia="仿宋_GB2312"/>
                <w:sz w:val="28"/>
              </w:rPr>
              <w:t>弃权</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23" w:hRule="atLeast"/>
        </w:trPr>
        <w:tc>
          <w:tcPr>
            <w:tcW w:w="1084" w:type="dxa"/>
          </w:tcPr>
          <w:p>
            <w:pPr>
              <w:pStyle w:val="12"/>
              <w:rPr>
                <w:rFonts w:ascii="Times New Roman"/>
                <w:sz w:val="24"/>
              </w:rPr>
            </w:pPr>
          </w:p>
        </w:tc>
        <w:tc>
          <w:tcPr>
            <w:tcW w:w="851" w:type="dxa"/>
          </w:tcPr>
          <w:p>
            <w:pPr>
              <w:pStyle w:val="12"/>
              <w:rPr>
                <w:rFonts w:ascii="Times New Roman"/>
                <w:sz w:val="24"/>
              </w:rPr>
            </w:pPr>
          </w:p>
        </w:tc>
        <w:tc>
          <w:tcPr>
            <w:tcW w:w="1702" w:type="dxa"/>
          </w:tcPr>
          <w:p>
            <w:pPr>
              <w:pStyle w:val="12"/>
              <w:rPr>
                <w:rFonts w:ascii="Times New Roman"/>
                <w:sz w:val="24"/>
              </w:rPr>
            </w:pPr>
          </w:p>
        </w:tc>
        <w:tc>
          <w:tcPr>
            <w:tcW w:w="2235" w:type="dxa"/>
          </w:tcPr>
          <w:p>
            <w:pPr>
              <w:pStyle w:val="12"/>
              <w:rPr>
                <w:rFonts w:ascii="Times New Roman"/>
                <w:sz w:val="24"/>
              </w:rPr>
            </w:pPr>
          </w:p>
        </w:tc>
        <w:tc>
          <w:tcPr>
            <w:tcW w:w="884" w:type="dxa"/>
          </w:tcPr>
          <w:p>
            <w:pPr>
              <w:pStyle w:val="12"/>
              <w:rPr>
                <w:rFonts w:ascii="Times New Roman"/>
                <w:sz w:val="24"/>
              </w:rPr>
            </w:pPr>
          </w:p>
        </w:tc>
        <w:tc>
          <w:tcPr>
            <w:tcW w:w="1278" w:type="dxa"/>
          </w:tcPr>
          <w:p>
            <w:pPr>
              <w:pStyle w:val="12"/>
              <w:rPr>
                <w:rFonts w:ascii="Times New Roman"/>
                <w:sz w:val="24"/>
              </w:rPr>
            </w:pPr>
          </w:p>
        </w:tc>
        <w:tc>
          <w:tcPr>
            <w:tcW w:w="941" w:type="dxa"/>
          </w:tcPr>
          <w:p>
            <w:pPr>
              <w:pStyle w:val="12"/>
              <w:rPr>
                <w:rFonts w:ascii="Times New Roman"/>
                <w:sz w:val="24"/>
              </w:rPr>
            </w:pPr>
          </w:p>
        </w:tc>
      </w:tr>
    </w:tbl>
    <w:p>
      <w:pPr>
        <w:pStyle w:val="7"/>
        <w:spacing w:before="10"/>
      </w:pPr>
    </w:p>
    <w:p>
      <w:pPr>
        <w:spacing w:before="0" w:line="278" w:lineRule="auto"/>
        <w:ind w:left="1139" w:right="531" w:hanging="630"/>
        <w:jc w:val="left"/>
        <w:rPr>
          <w:rFonts w:hint="eastAsia" w:ascii="楷体_GB2312" w:hAnsi="楷体_GB2312" w:eastAsia="楷体_GB2312"/>
          <w:sz w:val="21"/>
        </w:rPr>
      </w:pPr>
      <w:r>
        <w:rPr>
          <w:rFonts w:hint="eastAsia" w:ascii="楷体_GB2312" w:hAnsi="楷体_GB2312" w:eastAsia="楷体_GB2312"/>
          <w:sz w:val="21"/>
        </w:rPr>
        <w:t>说明：</w:t>
      </w:r>
      <w:r>
        <w:rPr>
          <w:rFonts w:ascii="Times New Roman" w:hAnsi="Times New Roman" w:eastAsia="Times New Roman"/>
          <w:sz w:val="21"/>
        </w:rPr>
        <w:t>1.</w:t>
      </w:r>
      <w:r>
        <w:rPr>
          <w:rFonts w:hint="eastAsia" w:ascii="楷体_GB2312" w:hAnsi="楷体_GB2312" w:eastAsia="楷体_GB2312"/>
          <w:sz w:val="21"/>
        </w:rPr>
        <w:t>表决人对表决对象只能在以上三种意见中选择一种意见，并在下面相应的空格内划“○”，选择两项或两项以上的为无效票；</w:t>
      </w:r>
    </w:p>
    <w:p>
      <w:pPr>
        <w:pStyle w:val="11"/>
        <w:numPr>
          <w:ilvl w:val="0"/>
          <w:numId w:val="23"/>
        </w:numPr>
        <w:tabs>
          <w:tab w:val="left" w:pos="1300"/>
        </w:tabs>
        <w:spacing w:before="0" w:after="0" w:line="240" w:lineRule="auto"/>
        <w:ind w:left="1299" w:right="0" w:hanging="161"/>
        <w:jc w:val="left"/>
        <w:rPr>
          <w:rFonts w:hint="eastAsia" w:ascii="楷体_GB2312" w:eastAsia="楷体_GB2312"/>
          <w:sz w:val="21"/>
        </w:rPr>
      </w:pPr>
      <w:r>
        <w:rPr>
          <w:rFonts w:hint="eastAsia" w:ascii="楷体_GB2312" w:eastAsia="楷体_GB2312"/>
          <w:sz w:val="21"/>
        </w:rPr>
        <w:t>不要随意涂改，符号不正确的视为废票；</w:t>
      </w:r>
    </w:p>
    <w:p>
      <w:pPr>
        <w:pStyle w:val="11"/>
        <w:numPr>
          <w:ilvl w:val="0"/>
          <w:numId w:val="23"/>
        </w:numPr>
        <w:tabs>
          <w:tab w:val="left" w:pos="1300"/>
        </w:tabs>
        <w:spacing w:before="43" w:after="0" w:line="240" w:lineRule="auto"/>
        <w:ind w:left="1299" w:right="0" w:hanging="161"/>
        <w:jc w:val="left"/>
        <w:rPr>
          <w:rFonts w:hint="eastAsia" w:ascii="楷体_GB2312" w:eastAsia="楷体_GB2312"/>
          <w:sz w:val="21"/>
        </w:rPr>
      </w:pPr>
      <w:r>
        <w:rPr>
          <w:rFonts w:hint="eastAsia" w:ascii="楷体_GB2312" w:eastAsia="楷体_GB2312"/>
          <w:sz w:val="21"/>
        </w:rPr>
        <w:t>票决实行无记名投票方式。</w:t>
      </w: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rPr>
          <w:rFonts w:ascii="楷体_GB2312"/>
          <w:sz w:val="20"/>
        </w:rPr>
      </w:pPr>
    </w:p>
    <w:p>
      <w:pPr>
        <w:pStyle w:val="7"/>
        <w:spacing w:before="11"/>
        <w:rPr>
          <w:rFonts w:ascii="楷体_GB2312"/>
          <w:sz w:val="22"/>
        </w:rPr>
      </w:pPr>
    </w:p>
    <w:p>
      <w:pPr>
        <w:spacing w:before="61"/>
        <w:ind w:left="454" w:right="0" w:firstLine="0"/>
        <w:jc w:val="left"/>
        <w:rPr>
          <w:rFonts w:ascii="宋体"/>
          <w:sz w:val="28"/>
        </w:rPr>
      </w:pPr>
      <w:r>
        <w:pict>
          <v:shape id="_x0000_s1075" o:spid="_x0000_s1075" o:spt="202" type="#_x0000_t202" style="position:absolute;left:0pt;margin-left:291.6pt;margin-top:14.6pt;height:13.3pt;width:12pt;mso-position-horizontal-relative:page;z-index:-251617280;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20</w:t>
                  </w:r>
                </w:p>
              </w:txbxContent>
            </v:textbox>
          </v:shape>
        </w:pict>
      </w:r>
      <w:r>
        <w:pict>
          <v:shape id="_x0000_s1076" o:spid="_x0000_s1076" style="position:absolute;left:0pt;margin-left:268.65pt;margin-top:9.2pt;height:37.4pt;width:84.5pt;mso-position-horizontal-relative:page;z-index:251745280;mso-width-relative:page;mso-height-relative:page;" fillcolor="#FFFFFF" filled="t" stroked="f" coordorigin="5373,185" coordsize="1690,748" path="m7063,489l6343,489,6343,185,5733,185,5733,489,5373,489,5373,932,7063,932,7063,489e">
            <v:path arrowok="t"/>
            <v:fill on="t" focussize="0,0"/>
            <v:stroke on="f"/>
            <v:imagedata o:title=""/>
            <o:lock v:ext="edit"/>
          </v:shape>
        </w:pict>
      </w:r>
      <w:r>
        <w:rPr>
          <w:rFonts w:ascii="宋体"/>
          <w:sz w:val="28"/>
        </w:rPr>
        <w:t>- 68 -</w:t>
      </w:r>
    </w:p>
    <w:p>
      <w:pPr>
        <w:spacing w:after="0"/>
        <w:jc w:val="left"/>
        <w:rPr>
          <w:rFonts w:ascii="宋体"/>
          <w:sz w:val="28"/>
        </w:rPr>
        <w:sectPr>
          <w:footerReference r:id="rId32" w:type="even"/>
          <w:pgSz w:w="11910" w:h="16840"/>
          <w:pgMar w:top="1600" w:right="1340" w:bottom="280" w:left="1360" w:header="0" w:footer="0" w:gutter="0"/>
          <w:cols w:space="720" w:num="1"/>
        </w:sectPr>
      </w:pPr>
    </w:p>
    <w:p>
      <w:pPr>
        <w:pStyle w:val="7"/>
        <w:spacing w:before="10"/>
        <w:rPr>
          <w:rFonts w:ascii="宋体"/>
          <w:sz w:val="12"/>
        </w:rPr>
      </w:pPr>
    </w:p>
    <w:p>
      <w:pPr>
        <w:pStyle w:val="7"/>
        <w:spacing w:before="65"/>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13</w:t>
      </w:r>
      <w:r>
        <w:rPr>
          <w:rFonts w:hint="eastAsia" w:ascii="楷体_GB2312" w:eastAsia="楷体_GB2312"/>
        </w:rPr>
        <w:t>：</w:t>
      </w:r>
    </w:p>
    <w:p>
      <w:pPr>
        <w:pStyle w:val="7"/>
        <w:rPr>
          <w:rFonts w:ascii="楷体_GB2312"/>
          <w:sz w:val="34"/>
        </w:rPr>
      </w:pPr>
    </w:p>
    <w:p>
      <w:pPr>
        <w:pStyle w:val="7"/>
        <w:spacing w:before="11"/>
        <w:rPr>
          <w:rFonts w:ascii="楷体_GB2312"/>
          <w:sz w:val="36"/>
        </w:rPr>
      </w:pPr>
    </w:p>
    <w:p>
      <w:pPr>
        <w:pStyle w:val="4"/>
        <w:spacing w:line="216" w:lineRule="auto"/>
        <w:ind w:left="2647" w:right="1642" w:hanging="1018"/>
      </w:pPr>
      <w:r>
        <w:rPr>
          <w:spacing w:val="-21"/>
        </w:rPr>
        <w:t>关于审批×××等××名同志为</w:t>
      </w:r>
      <w:r>
        <w:rPr>
          <w:spacing w:val="-8"/>
        </w:rPr>
        <w:t>中共预备党员的请示</w:t>
      </w:r>
    </w:p>
    <w:p>
      <w:pPr>
        <w:pStyle w:val="7"/>
        <w:spacing w:before="8"/>
        <w:ind w:left="509"/>
      </w:pPr>
      <w:r>
        <w:t>××党委：</w:t>
      </w:r>
    </w:p>
    <w:p>
      <w:pPr>
        <w:pStyle w:val="7"/>
        <w:spacing w:before="110" w:line="304" w:lineRule="auto"/>
        <w:ind w:left="509" w:right="530" w:firstLine="640"/>
      </w:pPr>
      <w:r>
        <w:rPr>
          <w:spacing w:val="-13"/>
        </w:rPr>
        <w:t>根据发展党员有关工作规定，经党支部党员大会讨论通过，同意接收×××等××名同志为中共预备党员。</w:t>
      </w:r>
    </w:p>
    <w:p>
      <w:pPr>
        <w:pStyle w:val="7"/>
        <w:spacing w:line="304" w:lineRule="auto"/>
        <w:ind w:left="509" w:right="524" w:firstLine="640"/>
        <w:jc w:val="both"/>
      </w:pPr>
      <w:r>
        <w:rPr>
          <w:spacing w:val="-8"/>
        </w:rPr>
        <w:t>党支部于××××年××月××日召开党员大会，对接</w:t>
      </w:r>
      <w:r>
        <w:rPr>
          <w:spacing w:val="5"/>
        </w:rPr>
        <w:t>收×××等××名同志为中共预备党员的问题进行了讨论</w:t>
      </w:r>
      <w:r>
        <w:rPr>
          <w:spacing w:val="-14"/>
        </w:rPr>
        <w:t>表决。大会有表决权的党员××名，实到会有表决权的党员</w:t>
      </w:r>
    </w:p>
    <w:p>
      <w:pPr>
        <w:pStyle w:val="7"/>
        <w:spacing w:line="304" w:lineRule="auto"/>
        <w:ind w:left="509" w:right="529"/>
        <w:jc w:val="both"/>
        <w:rPr>
          <w:rFonts w:ascii="Times New Roman" w:hAnsi="Times New Roman" w:eastAsia="Times New Roman"/>
        </w:rPr>
      </w:pPr>
      <w:r>
        <w:rPr>
          <w:spacing w:val="-14"/>
        </w:rPr>
        <w:t>××名。经党支部党员大会讨论并采取无记名投票方式进行</w:t>
      </w:r>
      <w:r>
        <w:rPr>
          <w:spacing w:val="-9"/>
        </w:rPr>
        <w:t>表决。表决结果：</w:t>
      </w:r>
      <w:r>
        <w:rPr>
          <w:rFonts w:ascii="Times New Roman" w:hAnsi="Times New Roman" w:eastAsia="Times New Roman"/>
          <w:spacing w:val="-7"/>
        </w:rPr>
        <w:t>1.</w:t>
      </w:r>
      <w:r>
        <w:rPr>
          <w:spacing w:val="-6"/>
        </w:rPr>
        <w:t>对×××同志，××票赞成，××票反对，××票弃权。</w:t>
      </w:r>
      <w:r>
        <w:rPr>
          <w:rFonts w:ascii="Times New Roman" w:hAnsi="Times New Roman" w:eastAsia="Times New Roman"/>
          <w:spacing w:val="-6"/>
        </w:rPr>
        <w:t>2.......</w:t>
      </w:r>
    </w:p>
    <w:p>
      <w:pPr>
        <w:pStyle w:val="7"/>
        <w:spacing w:line="304" w:lineRule="auto"/>
        <w:ind w:left="509" w:right="525" w:firstLine="640"/>
      </w:pPr>
      <w:r>
        <w:rPr>
          <w:spacing w:val="-13"/>
        </w:rPr>
        <w:t>根据表决结果，同意接收×××等××名同志为中共预备党员</w:t>
      </w:r>
      <w:r>
        <w:rPr>
          <w:spacing w:val="-248"/>
        </w:rPr>
        <w:t>。</w:t>
      </w:r>
      <w:r>
        <w:t>（</w:t>
      </w:r>
      <w:r>
        <w:rPr>
          <w:spacing w:val="-13"/>
        </w:rPr>
        <w:t>若党支部上级党组织为党总支的，此处应增加“×</w:t>
      </w:r>
    </w:p>
    <w:p>
      <w:pPr>
        <w:pStyle w:val="7"/>
        <w:spacing w:line="304" w:lineRule="auto"/>
        <w:ind w:left="1150" w:right="372" w:hanging="641"/>
      </w:pPr>
      <w:r>
        <w:rPr>
          <w:spacing w:val="-1"/>
        </w:rPr>
        <w:t>×××年××月××日，报××党总支审议并通过</w:t>
      </w:r>
      <w:r>
        <w:t xml:space="preserve">”）。 </w:t>
      </w:r>
      <w:r>
        <w:rPr>
          <w:spacing w:val="-1"/>
        </w:rPr>
        <w:t>现将×××等××名同志相关材料报送党委，请审批。</w:t>
      </w:r>
    </w:p>
    <w:p>
      <w:pPr>
        <w:pStyle w:val="7"/>
        <w:rPr>
          <w:sz w:val="40"/>
        </w:rPr>
      </w:pPr>
    </w:p>
    <w:p>
      <w:pPr>
        <w:pStyle w:val="7"/>
        <w:ind w:right="2183"/>
        <w:jc w:val="center"/>
      </w:pPr>
      <w:r>
        <w:t>附件：</w:t>
      </w:r>
      <w:r>
        <w:rPr>
          <w:rFonts w:ascii="Times New Roman" w:eastAsia="Times New Roman"/>
        </w:rPr>
        <w:t>1.</w:t>
      </w:r>
      <w:r>
        <w:t>接收预备党员情况汇总表</w:t>
      </w:r>
    </w:p>
    <w:p>
      <w:pPr>
        <w:pStyle w:val="7"/>
        <w:spacing w:before="109"/>
        <w:ind w:left="707" w:right="18"/>
        <w:jc w:val="center"/>
      </w:pPr>
      <w:r>
        <w:rPr>
          <w:rFonts w:ascii="Times New Roman" w:eastAsia="Times New Roman"/>
        </w:rPr>
        <w:t>2.</w:t>
      </w:r>
      <w:r>
        <w:t>《中国共产党入党志愿书》等相关材料</w:t>
      </w:r>
    </w:p>
    <w:p>
      <w:pPr>
        <w:pStyle w:val="7"/>
        <w:spacing w:before="3"/>
        <w:rPr>
          <w:sz w:val="49"/>
        </w:rPr>
      </w:pPr>
    </w:p>
    <w:p>
      <w:pPr>
        <w:pStyle w:val="7"/>
        <w:ind w:left="2590"/>
      </w:pPr>
      <w:r>
        <w:t>中共××支部委员会（党支部书记签字）</w:t>
      </w:r>
    </w:p>
    <w:p>
      <w:pPr>
        <w:pStyle w:val="7"/>
        <w:spacing w:before="110"/>
        <w:ind w:left="3870"/>
      </w:pPr>
      <w:r>
        <w:t>××××年××月××日</w:t>
      </w:r>
    </w:p>
    <w:p>
      <w:pPr>
        <w:spacing w:after="0"/>
        <w:sectPr>
          <w:footerReference r:id="rId33" w:type="default"/>
          <w:pgSz w:w="11910" w:h="16840"/>
          <w:pgMar w:top="1600" w:right="1340" w:bottom="1380" w:left="1360" w:header="0" w:footer="1186" w:gutter="0"/>
          <w:pgNumType w:start="69"/>
          <w:cols w:space="720" w:num="1"/>
        </w:sectPr>
      </w:pPr>
    </w:p>
    <w:p>
      <w:pPr>
        <w:pStyle w:val="7"/>
        <w:rPr>
          <w:sz w:val="20"/>
        </w:rPr>
      </w:pPr>
      <w:r>
        <w:pict>
          <v:shape id="_x0000_s1077" o:spid="_x0000_s1077" o:spt="202" type="#_x0000_t202" style="position:absolute;left:0pt;margin-left:48.3pt;margin-top:84.7pt;height:44pt;width:18pt;mso-position-horizontal-relative:page;mso-position-vertical-relative:page;z-index:251747328;mso-width-relative:page;mso-height-relative:page;" filled="f" stroked="f" coordsize="21600,21600">
            <v:path/>
            <v:fill on="f" focussize="0,0"/>
            <v:stroke on="f" joinstyle="miter"/>
            <v:imagedata o:title=""/>
            <o:lock v:ext="edit"/>
            <v:textbox inset="0mm,0mm,0mm,0mm" style="layout-flow:vertical;">
              <w:txbxContent>
                <w:p>
                  <w:pPr>
                    <w:spacing w:before="0" w:line="339" w:lineRule="exact"/>
                    <w:ind w:left="20" w:right="0" w:firstLine="0"/>
                    <w:jc w:val="left"/>
                    <w:rPr>
                      <w:rFonts w:ascii="宋体"/>
                      <w:sz w:val="28"/>
                    </w:rPr>
                  </w:pPr>
                  <w:r>
                    <w:rPr>
                      <w:rFonts w:ascii="宋体"/>
                      <w:sz w:val="28"/>
                    </w:rPr>
                    <w:t>- 70 -</w:t>
                  </w:r>
                </w:p>
              </w:txbxContent>
            </v:textbox>
          </v:shape>
        </w:pict>
      </w:r>
    </w:p>
    <w:p>
      <w:pPr>
        <w:pStyle w:val="7"/>
        <w:rPr>
          <w:sz w:val="20"/>
        </w:rPr>
      </w:pPr>
    </w:p>
    <w:p>
      <w:pPr>
        <w:pStyle w:val="7"/>
        <w:rPr>
          <w:sz w:val="20"/>
        </w:rPr>
      </w:pPr>
    </w:p>
    <w:p>
      <w:pPr>
        <w:pStyle w:val="7"/>
        <w:rPr>
          <w:sz w:val="20"/>
        </w:rPr>
      </w:pPr>
    </w:p>
    <w:p>
      <w:pPr>
        <w:pStyle w:val="7"/>
        <w:rPr>
          <w:sz w:val="20"/>
        </w:rPr>
      </w:pPr>
    </w:p>
    <w:p>
      <w:pPr>
        <w:pStyle w:val="4"/>
        <w:spacing w:before="125"/>
        <w:ind w:right="1"/>
        <w:jc w:val="center"/>
      </w:pPr>
      <w:r>
        <w:t>接收预备党员情况汇总表</w:t>
      </w:r>
    </w:p>
    <w:p>
      <w:pPr>
        <w:tabs>
          <w:tab w:val="left" w:pos="10985"/>
          <w:tab w:val="left" w:pos="12613"/>
          <w:tab w:val="left" w:pos="13213"/>
          <w:tab w:val="left" w:pos="13813"/>
        </w:tabs>
        <w:spacing w:before="303" w:after="2"/>
        <w:ind w:left="0" w:right="46" w:firstLine="0"/>
        <w:jc w:val="center"/>
        <w:rPr>
          <w:sz w:val="24"/>
        </w:rPr>
      </w:pPr>
      <w:r>
        <w:rPr>
          <w:rFonts w:hint="eastAsia" w:ascii="黑体" w:eastAsia="黑体"/>
          <w:sz w:val="24"/>
        </w:rPr>
        <w:t>填报单位</w:t>
      </w:r>
      <w:r>
        <w:rPr>
          <w:rFonts w:ascii="Times New Roman" w:eastAsia="Times New Roman"/>
          <w:sz w:val="24"/>
        </w:rPr>
        <w:t>:</w:t>
      </w:r>
      <w:r>
        <w:rPr>
          <w:rFonts w:ascii="Times New Roman" w:eastAsia="Times New Roman"/>
          <w:sz w:val="24"/>
        </w:rPr>
        <w:tab/>
      </w:r>
      <w:r>
        <w:rPr>
          <w:rFonts w:hint="eastAsia" w:ascii="黑体" w:eastAsia="黑体"/>
          <w:sz w:val="24"/>
        </w:rPr>
        <w:t>填报时间</w:t>
      </w:r>
      <w:r>
        <w:rPr>
          <w:rFonts w:ascii="Times New Roman" w:eastAsia="Times New Roman"/>
          <w:sz w:val="24"/>
        </w:rPr>
        <w:t>:</w:t>
      </w:r>
      <w:r>
        <w:rPr>
          <w:rFonts w:ascii="Times New Roman" w:eastAsia="Times New Roman"/>
          <w:sz w:val="24"/>
        </w:rPr>
        <w:tab/>
      </w:r>
      <w:r>
        <w:rPr>
          <w:sz w:val="24"/>
        </w:rPr>
        <w:t>年</w:t>
      </w:r>
      <w:r>
        <w:rPr>
          <w:sz w:val="24"/>
        </w:rPr>
        <w:tab/>
      </w:r>
      <w:r>
        <w:rPr>
          <w:sz w:val="24"/>
        </w:rPr>
        <w:t>月</w:t>
      </w:r>
      <w:r>
        <w:rPr>
          <w:sz w:val="24"/>
        </w:rPr>
        <w:tab/>
      </w:r>
      <w:r>
        <w:rPr>
          <w:sz w:val="24"/>
        </w:rPr>
        <w:t>日</w:t>
      </w:r>
    </w:p>
    <w:tbl>
      <w:tblPr>
        <w:tblStyle w:val="8"/>
        <w:tblW w:w="0" w:type="auto"/>
        <w:tblInd w:w="11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802"/>
        <w:gridCol w:w="1126"/>
        <w:gridCol w:w="711"/>
        <w:gridCol w:w="711"/>
        <w:gridCol w:w="712"/>
        <w:gridCol w:w="1095"/>
        <w:gridCol w:w="1095"/>
        <w:gridCol w:w="1096"/>
        <w:gridCol w:w="911"/>
        <w:gridCol w:w="1095"/>
        <w:gridCol w:w="1095"/>
        <w:gridCol w:w="1096"/>
        <w:gridCol w:w="1169"/>
        <w:gridCol w:w="1035"/>
        <w:gridCol w:w="1049"/>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1590" w:hRule="atLeast"/>
        </w:trPr>
        <w:tc>
          <w:tcPr>
            <w:tcW w:w="802" w:type="dxa"/>
          </w:tcPr>
          <w:p>
            <w:pPr>
              <w:pStyle w:val="12"/>
              <w:rPr>
                <w:rFonts w:ascii="仿宋_GB2312"/>
                <w:sz w:val="24"/>
              </w:rPr>
            </w:pPr>
          </w:p>
          <w:p>
            <w:pPr>
              <w:pStyle w:val="12"/>
              <w:spacing w:before="11"/>
              <w:rPr>
                <w:rFonts w:ascii="仿宋_GB2312"/>
                <w:sz w:val="25"/>
              </w:rPr>
            </w:pPr>
          </w:p>
          <w:p>
            <w:pPr>
              <w:pStyle w:val="12"/>
              <w:ind w:left="169"/>
              <w:rPr>
                <w:b/>
                <w:sz w:val="24"/>
              </w:rPr>
            </w:pPr>
            <w:r>
              <w:rPr>
                <w:b/>
                <w:sz w:val="24"/>
              </w:rPr>
              <w:t>序号</w:t>
            </w:r>
          </w:p>
        </w:tc>
        <w:tc>
          <w:tcPr>
            <w:tcW w:w="1126" w:type="dxa"/>
          </w:tcPr>
          <w:p>
            <w:pPr>
              <w:pStyle w:val="12"/>
              <w:rPr>
                <w:rFonts w:ascii="仿宋_GB2312"/>
                <w:sz w:val="24"/>
              </w:rPr>
            </w:pPr>
          </w:p>
          <w:p>
            <w:pPr>
              <w:pStyle w:val="12"/>
              <w:spacing w:before="11"/>
              <w:rPr>
                <w:rFonts w:ascii="仿宋_GB2312"/>
                <w:sz w:val="25"/>
              </w:rPr>
            </w:pPr>
          </w:p>
          <w:p>
            <w:pPr>
              <w:pStyle w:val="12"/>
              <w:ind w:left="322"/>
              <w:rPr>
                <w:b/>
                <w:sz w:val="24"/>
              </w:rPr>
            </w:pPr>
            <w:r>
              <w:rPr>
                <w:b/>
                <w:sz w:val="24"/>
              </w:rPr>
              <w:t>姓名</w:t>
            </w:r>
          </w:p>
        </w:tc>
        <w:tc>
          <w:tcPr>
            <w:tcW w:w="711" w:type="dxa"/>
          </w:tcPr>
          <w:p>
            <w:pPr>
              <w:pStyle w:val="12"/>
              <w:rPr>
                <w:rFonts w:ascii="仿宋_GB2312"/>
                <w:sz w:val="24"/>
              </w:rPr>
            </w:pPr>
          </w:p>
          <w:p>
            <w:pPr>
              <w:pStyle w:val="12"/>
              <w:spacing w:before="11"/>
              <w:rPr>
                <w:rFonts w:ascii="仿宋_GB2312"/>
                <w:sz w:val="25"/>
              </w:rPr>
            </w:pPr>
          </w:p>
          <w:p>
            <w:pPr>
              <w:pStyle w:val="12"/>
              <w:ind w:left="116"/>
              <w:rPr>
                <w:b/>
                <w:sz w:val="24"/>
              </w:rPr>
            </w:pPr>
            <w:r>
              <w:rPr>
                <w:b/>
                <w:sz w:val="24"/>
              </w:rPr>
              <w:t>性别</w:t>
            </w:r>
          </w:p>
        </w:tc>
        <w:tc>
          <w:tcPr>
            <w:tcW w:w="711" w:type="dxa"/>
          </w:tcPr>
          <w:p>
            <w:pPr>
              <w:pStyle w:val="12"/>
              <w:rPr>
                <w:rFonts w:ascii="仿宋_GB2312"/>
                <w:sz w:val="24"/>
              </w:rPr>
            </w:pPr>
          </w:p>
          <w:p>
            <w:pPr>
              <w:pStyle w:val="12"/>
              <w:spacing w:before="11"/>
              <w:rPr>
                <w:rFonts w:ascii="仿宋_GB2312"/>
                <w:sz w:val="25"/>
              </w:rPr>
            </w:pPr>
          </w:p>
          <w:p>
            <w:pPr>
              <w:pStyle w:val="12"/>
              <w:ind w:left="116"/>
              <w:rPr>
                <w:b/>
                <w:sz w:val="24"/>
              </w:rPr>
            </w:pPr>
            <w:r>
              <w:rPr>
                <w:b/>
                <w:sz w:val="24"/>
              </w:rPr>
              <w:t>民族</w:t>
            </w:r>
          </w:p>
        </w:tc>
        <w:tc>
          <w:tcPr>
            <w:tcW w:w="712" w:type="dxa"/>
          </w:tcPr>
          <w:p>
            <w:pPr>
              <w:pStyle w:val="12"/>
              <w:rPr>
                <w:rFonts w:ascii="仿宋_GB2312"/>
                <w:sz w:val="24"/>
              </w:rPr>
            </w:pPr>
          </w:p>
          <w:p>
            <w:pPr>
              <w:pStyle w:val="12"/>
              <w:spacing w:before="213" w:line="218" w:lineRule="auto"/>
              <w:ind w:left="117" w:right="100"/>
              <w:rPr>
                <w:b/>
                <w:sz w:val="24"/>
              </w:rPr>
            </w:pPr>
            <w:r>
              <w:rPr>
                <w:b/>
                <w:sz w:val="24"/>
              </w:rPr>
              <w:t>文化程度</w:t>
            </w:r>
          </w:p>
        </w:tc>
        <w:tc>
          <w:tcPr>
            <w:tcW w:w="1095" w:type="dxa"/>
          </w:tcPr>
          <w:p>
            <w:pPr>
              <w:pStyle w:val="12"/>
              <w:rPr>
                <w:rFonts w:ascii="仿宋_GB2312"/>
                <w:sz w:val="24"/>
              </w:rPr>
            </w:pPr>
          </w:p>
          <w:p>
            <w:pPr>
              <w:pStyle w:val="12"/>
              <w:spacing w:before="213" w:line="218" w:lineRule="auto"/>
              <w:ind w:left="310" w:right="290"/>
              <w:rPr>
                <w:b/>
                <w:sz w:val="24"/>
              </w:rPr>
            </w:pPr>
            <w:r>
              <w:rPr>
                <w:b/>
                <w:sz w:val="24"/>
              </w:rPr>
              <w:t>出生日期</w:t>
            </w:r>
          </w:p>
        </w:tc>
        <w:tc>
          <w:tcPr>
            <w:tcW w:w="1095" w:type="dxa"/>
          </w:tcPr>
          <w:p>
            <w:pPr>
              <w:pStyle w:val="12"/>
              <w:spacing w:before="8"/>
              <w:rPr>
                <w:rFonts w:ascii="仿宋_GB2312"/>
                <w:sz w:val="29"/>
              </w:rPr>
            </w:pPr>
          </w:p>
          <w:p>
            <w:pPr>
              <w:pStyle w:val="12"/>
              <w:spacing w:line="218" w:lineRule="auto"/>
              <w:ind w:left="190" w:right="168"/>
              <w:jc w:val="both"/>
              <w:rPr>
                <w:b/>
                <w:sz w:val="24"/>
              </w:rPr>
            </w:pPr>
            <w:r>
              <w:rPr>
                <w:b/>
                <w:sz w:val="24"/>
              </w:rPr>
              <w:t>工作或学习所在单位</w:t>
            </w:r>
          </w:p>
        </w:tc>
        <w:tc>
          <w:tcPr>
            <w:tcW w:w="1096" w:type="dxa"/>
          </w:tcPr>
          <w:p>
            <w:pPr>
              <w:pStyle w:val="12"/>
              <w:rPr>
                <w:rFonts w:ascii="仿宋_GB2312"/>
                <w:sz w:val="24"/>
              </w:rPr>
            </w:pPr>
          </w:p>
          <w:p>
            <w:pPr>
              <w:pStyle w:val="12"/>
              <w:spacing w:before="213" w:line="218" w:lineRule="auto"/>
              <w:ind w:left="191" w:right="170"/>
              <w:rPr>
                <w:b/>
                <w:sz w:val="24"/>
              </w:rPr>
            </w:pPr>
            <w:r>
              <w:rPr>
                <w:b/>
                <w:sz w:val="24"/>
              </w:rPr>
              <w:t>参加工作时间</w:t>
            </w:r>
          </w:p>
        </w:tc>
        <w:tc>
          <w:tcPr>
            <w:tcW w:w="911" w:type="dxa"/>
          </w:tcPr>
          <w:p>
            <w:pPr>
              <w:pStyle w:val="12"/>
              <w:rPr>
                <w:rFonts w:ascii="仿宋_GB2312"/>
                <w:sz w:val="24"/>
              </w:rPr>
            </w:pPr>
          </w:p>
          <w:p>
            <w:pPr>
              <w:pStyle w:val="12"/>
              <w:spacing w:before="213" w:line="218" w:lineRule="auto"/>
              <w:ind w:left="219" w:right="196"/>
              <w:rPr>
                <w:b/>
                <w:sz w:val="24"/>
              </w:rPr>
            </w:pPr>
            <w:r>
              <w:rPr>
                <w:b/>
                <w:sz w:val="24"/>
              </w:rPr>
              <w:t>职务职称</w:t>
            </w:r>
          </w:p>
        </w:tc>
        <w:tc>
          <w:tcPr>
            <w:tcW w:w="1095" w:type="dxa"/>
          </w:tcPr>
          <w:p>
            <w:pPr>
              <w:pStyle w:val="12"/>
              <w:rPr>
                <w:rFonts w:ascii="仿宋_GB2312"/>
                <w:sz w:val="24"/>
              </w:rPr>
            </w:pPr>
          </w:p>
          <w:p>
            <w:pPr>
              <w:pStyle w:val="12"/>
              <w:spacing w:before="213" w:line="218" w:lineRule="auto"/>
              <w:ind w:left="193" w:right="166"/>
              <w:rPr>
                <w:b/>
                <w:sz w:val="24"/>
              </w:rPr>
            </w:pPr>
            <w:r>
              <w:rPr>
                <w:b/>
                <w:sz w:val="24"/>
              </w:rPr>
              <w:t>申请入党时间</w:t>
            </w:r>
          </w:p>
        </w:tc>
        <w:tc>
          <w:tcPr>
            <w:tcW w:w="1095" w:type="dxa"/>
          </w:tcPr>
          <w:p>
            <w:pPr>
              <w:pStyle w:val="12"/>
              <w:spacing w:before="10"/>
              <w:rPr>
                <w:rFonts w:ascii="仿宋_GB2312"/>
                <w:sz w:val="18"/>
              </w:rPr>
            </w:pPr>
          </w:p>
          <w:p>
            <w:pPr>
              <w:pStyle w:val="12"/>
              <w:spacing w:line="218" w:lineRule="auto"/>
              <w:ind w:left="193" w:right="165"/>
              <w:jc w:val="both"/>
              <w:rPr>
                <w:b/>
                <w:sz w:val="24"/>
              </w:rPr>
            </w:pPr>
            <w:r>
              <w:rPr>
                <w:b/>
                <w:sz w:val="24"/>
              </w:rPr>
              <w:t>确定为入党积极分子时 间</w:t>
            </w:r>
          </w:p>
        </w:tc>
        <w:tc>
          <w:tcPr>
            <w:tcW w:w="1096" w:type="dxa"/>
          </w:tcPr>
          <w:p>
            <w:pPr>
              <w:pStyle w:val="12"/>
              <w:spacing w:before="8"/>
              <w:rPr>
                <w:rFonts w:ascii="仿宋_GB2312"/>
                <w:sz w:val="29"/>
              </w:rPr>
            </w:pPr>
          </w:p>
          <w:p>
            <w:pPr>
              <w:pStyle w:val="12"/>
              <w:spacing w:line="218" w:lineRule="auto"/>
              <w:ind w:left="194" w:right="167"/>
              <w:jc w:val="both"/>
              <w:rPr>
                <w:b/>
                <w:sz w:val="24"/>
              </w:rPr>
            </w:pPr>
            <w:r>
              <w:rPr>
                <w:b/>
                <w:sz w:val="24"/>
              </w:rPr>
              <w:t>列为发展对象时 间</w:t>
            </w:r>
          </w:p>
        </w:tc>
        <w:tc>
          <w:tcPr>
            <w:tcW w:w="1169" w:type="dxa"/>
          </w:tcPr>
          <w:p>
            <w:pPr>
              <w:pStyle w:val="12"/>
              <w:spacing w:before="16" w:line="242" w:lineRule="auto"/>
              <w:ind w:left="232" w:right="202"/>
              <w:jc w:val="both"/>
              <w:rPr>
                <w:b/>
                <w:sz w:val="24"/>
              </w:rPr>
            </w:pPr>
            <w:r>
              <w:rPr>
                <w:b/>
                <w:sz w:val="24"/>
              </w:rPr>
              <w:t>党支部党员大会接收预备党员时间</w:t>
            </w:r>
          </w:p>
        </w:tc>
        <w:tc>
          <w:tcPr>
            <w:tcW w:w="1035" w:type="dxa"/>
          </w:tcPr>
          <w:p>
            <w:pPr>
              <w:pStyle w:val="12"/>
              <w:rPr>
                <w:rFonts w:ascii="仿宋_GB2312"/>
                <w:sz w:val="24"/>
              </w:rPr>
            </w:pPr>
          </w:p>
          <w:p>
            <w:pPr>
              <w:pStyle w:val="12"/>
              <w:tabs>
                <w:tab w:val="left" w:pos="646"/>
              </w:tabs>
              <w:spacing w:before="177" w:line="242" w:lineRule="auto"/>
              <w:ind w:left="166" w:right="133"/>
              <w:rPr>
                <w:b/>
                <w:sz w:val="24"/>
              </w:rPr>
            </w:pPr>
            <w:r>
              <w:rPr>
                <w:b/>
                <w:sz w:val="24"/>
              </w:rPr>
              <w:t>所在</w:t>
            </w:r>
            <w:r>
              <w:rPr>
                <w:b/>
                <w:spacing w:val="-16"/>
                <w:sz w:val="24"/>
              </w:rPr>
              <w:t>党</w:t>
            </w:r>
            <w:r>
              <w:rPr>
                <w:b/>
                <w:sz w:val="24"/>
              </w:rPr>
              <w:t>支</w:t>
            </w:r>
            <w:r>
              <w:rPr>
                <w:b/>
                <w:sz w:val="24"/>
              </w:rPr>
              <w:tab/>
            </w:r>
            <w:r>
              <w:rPr>
                <w:b/>
                <w:spacing w:val="-14"/>
                <w:sz w:val="24"/>
              </w:rPr>
              <w:t>部</w:t>
            </w:r>
          </w:p>
        </w:tc>
        <w:tc>
          <w:tcPr>
            <w:tcW w:w="1049" w:type="dxa"/>
          </w:tcPr>
          <w:p>
            <w:pPr>
              <w:pStyle w:val="12"/>
              <w:rPr>
                <w:rFonts w:ascii="仿宋_GB2312"/>
                <w:sz w:val="24"/>
              </w:rPr>
            </w:pPr>
          </w:p>
          <w:p>
            <w:pPr>
              <w:pStyle w:val="12"/>
              <w:tabs>
                <w:tab w:val="left" w:pos="653"/>
              </w:tabs>
              <w:spacing w:before="177" w:line="242" w:lineRule="auto"/>
              <w:ind w:left="173" w:right="139"/>
              <w:rPr>
                <w:b/>
                <w:sz w:val="24"/>
              </w:rPr>
            </w:pPr>
            <w:r>
              <w:rPr>
                <w:b/>
                <w:sz w:val="24"/>
              </w:rPr>
              <w:t>入党</w:t>
            </w:r>
            <w:r>
              <w:rPr>
                <w:b/>
                <w:spacing w:val="-15"/>
                <w:sz w:val="24"/>
              </w:rPr>
              <w:t>介</w:t>
            </w:r>
            <w:r>
              <w:rPr>
                <w:b/>
                <w:sz w:val="24"/>
              </w:rPr>
              <w:t>绍</w:t>
            </w:r>
            <w:r>
              <w:rPr>
                <w:b/>
                <w:sz w:val="24"/>
              </w:rPr>
              <w:tab/>
            </w:r>
            <w:r>
              <w:rPr>
                <w:b/>
                <w:spacing w:val="-13"/>
                <w:sz w:val="24"/>
              </w:rPr>
              <w:t>人</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802" w:type="dxa"/>
          </w:tcPr>
          <w:p>
            <w:pPr>
              <w:pStyle w:val="12"/>
              <w:rPr>
                <w:rFonts w:ascii="Times New Roman"/>
                <w:sz w:val="26"/>
              </w:rPr>
            </w:pPr>
          </w:p>
        </w:tc>
        <w:tc>
          <w:tcPr>
            <w:tcW w:w="1126" w:type="dxa"/>
          </w:tcPr>
          <w:p>
            <w:pPr>
              <w:pStyle w:val="12"/>
              <w:rPr>
                <w:rFonts w:ascii="Times New Roman"/>
                <w:sz w:val="26"/>
              </w:rPr>
            </w:pPr>
          </w:p>
        </w:tc>
        <w:tc>
          <w:tcPr>
            <w:tcW w:w="711" w:type="dxa"/>
          </w:tcPr>
          <w:p>
            <w:pPr>
              <w:pStyle w:val="12"/>
              <w:rPr>
                <w:rFonts w:ascii="Times New Roman"/>
                <w:sz w:val="26"/>
              </w:rPr>
            </w:pPr>
          </w:p>
        </w:tc>
        <w:tc>
          <w:tcPr>
            <w:tcW w:w="711" w:type="dxa"/>
          </w:tcPr>
          <w:p>
            <w:pPr>
              <w:pStyle w:val="12"/>
              <w:rPr>
                <w:rFonts w:ascii="Times New Roman"/>
                <w:sz w:val="26"/>
              </w:rPr>
            </w:pPr>
          </w:p>
        </w:tc>
        <w:tc>
          <w:tcPr>
            <w:tcW w:w="712"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911"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1169" w:type="dxa"/>
          </w:tcPr>
          <w:p>
            <w:pPr>
              <w:pStyle w:val="12"/>
              <w:rPr>
                <w:rFonts w:ascii="Times New Roman"/>
                <w:sz w:val="26"/>
              </w:rPr>
            </w:pPr>
          </w:p>
        </w:tc>
        <w:tc>
          <w:tcPr>
            <w:tcW w:w="1035" w:type="dxa"/>
          </w:tcPr>
          <w:p>
            <w:pPr>
              <w:pStyle w:val="12"/>
              <w:rPr>
                <w:rFonts w:ascii="Times New Roman"/>
                <w:sz w:val="26"/>
              </w:rPr>
            </w:pPr>
          </w:p>
        </w:tc>
        <w:tc>
          <w:tcPr>
            <w:tcW w:w="1049"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802" w:type="dxa"/>
          </w:tcPr>
          <w:p>
            <w:pPr>
              <w:pStyle w:val="12"/>
              <w:rPr>
                <w:rFonts w:ascii="Times New Roman"/>
                <w:sz w:val="26"/>
              </w:rPr>
            </w:pPr>
          </w:p>
        </w:tc>
        <w:tc>
          <w:tcPr>
            <w:tcW w:w="1126" w:type="dxa"/>
          </w:tcPr>
          <w:p>
            <w:pPr>
              <w:pStyle w:val="12"/>
              <w:rPr>
                <w:rFonts w:ascii="Times New Roman"/>
                <w:sz w:val="26"/>
              </w:rPr>
            </w:pPr>
          </w:p>
        </w:tc>
        <w:tc>
          <w:tcPr>
            <w:tcW w:w="711" w:type="dxa"/>
          </w:tcPr>
          <w:p>
            <w:pPr>
              <w:pStyle w:val="12"/>
              <w:rPr>
                <w:rFonts w:ascii="Times New Roman"/>
                <w:sz w:val="26"/>
              </w:rPr>
            </w:pPr>
          </w:p>
        </w:tc>
        <w:tc>
          <w:tcPr>
            <w:tcW w:w="711" w:type="dxa"/>
          </w:tcPr>
          <w:p>
            <w:pPr>
              <w:pStyle w:val="12"/>
              <w:rPr>
                <w:rFonts w:ascii="Times New Roman"/>
                <w:sz w:val="26"/>
              </w:rPr>
            </w:pPr>
          </w:p>
        </w:tc>
        <w:tc>
          <w:tcPr>
            <w:tcW w:w="712"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911"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1169" w:type="dxa"/>
          </w:tcPr>
          <w:p>
            <w:pPr>
              <w:pStyle w:val="12"/>
              <w:rPr>
                <w:rFonts w:ascii="Times New Roman"/>
                <w:sz w:val="26"/>
              </w:rPr>
            </w:pPr>
          </w:p>
        </w:tc>
        <w:tc>
          <w:tcPr>
            <w:tcW w:w="1035" w:type="dxa"/>
          </w:tcPr>
          <w:p>
            <w:pPr>
              <w:pStyle w:val="12"/>
              <w:rPr>
                <w:rFonts w:ascii="Times New Roman"/>
                <w:sz w:val="26"/>
              </w:rPr>
            </w:pPr>
          </w:p>
        </w:tc>
        <w:tc>
          <w:tcPr>
            <w:tcW w:w="1049"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59" w:hRule="atLeast"/>
        </w:trPr>
        <w:tc>
          <w:tcPr>
            <w:tcW w:w="802" w:type="dxa"/>
          </w:tcPr>
          <w:p>
            <w:pPr>
              <w:pStyle w:val="12"/>
              <w:rPr>
                <w:rFonts w:ascii="Times New Roman"/>
                <w:sz w:val="26"/>
              </w:rPr>
            </w:pPr>
          </w:p>
        </w:tc>
        <w:tc>
          <w:tcPr>
            <w:tcW w:w="1126" w:type="dxa"/>
          </w:tcPr>
          <w:p>
            <w:pPr>
              <w:pStyle w:val="12"/>
              <w:rPr>
                <w:rFonts w:ascii="Times New Roman"/>
                <w:sz w:val="26"/>
              </w:rPr>
            </w:pPr>
          </w:p>
        </w:tc>
        <w:tc>
          <w:tcPr>
            <w:tcW w:w="711" w:type="dxa"/>
          </w:tcPr>
          <w:p>
            <w:pPr>
              <w:pStyle w:val="12"/>
              <w:rPr>
                <w:rFonts w:ascii="Times New Roman"/>
                <w:sz w:val="26"/>
              </w:rPr>
            </w:pPr>
          </w:p>
        </w:tc>
        <w:tc>
          <w:tcPr>
            <w:tcW w:w="711" w:type="dxa"/>
          </w:tcPr>
          <w:p>
            <w:pPr>
              <w:pStyle w:val="12"/>
              <w:rPr>
                <w:rFonts w:ascii="Times New Roman"/>
                <w:sz w:val="26"/>
              </w:rPr>
            </w:pPr>
          </w:p>
        </w:tc>
        <w:tc>
          <w:tcPr>
            <w:tcW w:w="712"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911"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1169" w:type="dxa"/>
          </w:tcPr>
          <w:p>
            <w:pPr>
              <w:pStyle w:val="12"/>
              <w:rPr>
                <w:rFonts w:ascii="Times New Roman"/>
                <w:sz w:val="26"/>
              </w:rPr>
            </w:pPr>
          </w:p>
        </w:tc>
        <w:tc>
          <w:tcPr>
            <w:tcW w:w="1035" w:type="dxa"/>
          </w:tcPr>
          <w:p>
            <w:pPr>
              <w:pStyle w:val="12"/>
              <w:rPr>
                <w:rFonts w:ascii="Times New Roman"/>
                <w:sz w:val="26"/>
              </w:rPr>
            </w:pPr>
          </w:p>
        </w:tc>
        <w:tc>
          <w:tcPr>
            <w:tcW w:w="1049"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802" w:type="dxa"/>
          </w:tcPr>
          <w:p>
            <w:pPr>
              <w:pStyle w:val="12"/>
              <w:rPr>
                <w:rFonts w:ascii="Times New Roman"/>
                <w:sz w:val="26"/>
              </w:rPr>
            </w:pPr>
          </w:p>
        </w:tc>
        <w:tc>
          <w:tcPr>
            <w:tcW w:w="1126" w:type="dxa"/>
          </w:tcPr>
          <w:p>
            <w:pPr>
              <w:pStyle w:val="12"/>
              <w:rPr>
                <w:rFonts w:ascii="Times New Roman"/>
                <w:sz w:val="26"/>
              </w:rPr>
            </w:pPr>
          </w:p>
        </w:tc>
        <w:tc>
          <w:tcPr>
            <w:tcW w:w="711" w:type="dxa"/>
          </w:tcPr>
          <w:p>
            <w:pPr>
              <w:pStyle w:val="12"/>
              <w:rPr>
                <w:rFonts w:ascii="Times New Roman"/>
                <w:sz w:val="26"/>
              </w:rPr>
            </w:pPr>
          </w:p>
        </w:tc>
        <w:tc>
          <w:tcPr>
            <w:tcW w:w="711" w:type="dxa"/>
          </w:tcPr>
          <w:p>
            <w:pPr>
              <w:pStyle w:val="12"/>
              <w:rPr>
                <w:rFonts w:ascii="Times New Roman"/>
                <w:sz w:val="26"/>
              </w:rPr>
            </w:pPr>
          </w:p>
        </w:tc>
        <w:tc>
          <w:tcPr>
            <w:tcW w:w="712"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911"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1169" w:type="dxa"/>
          </w:tcPr>
          <w:p>
            <w:pPr>
              <w:pStyle w:val="12"/>
              <w:rPr>
                <w:rFonts w:ascii="Times New Roman"/>
                <w:sz w:val="26"/>
              </w:rPr>
            </w:pPr>
          </w:p>
        </w:tc>
        <w:tc>
          <w:tcPr>
            <w:tcW w:w="1035" w:type="dxa"/>
          </w:tcPr>
          <w:p>
            <w:pPr>
              <w:pStyle w:val="12"/>
              <w:rPr>
                <w:rFonts w:ascii="Times New Roman"/>
                <w:sz w:val="26"/>
              </w:rPr>
            </w:pPr>
          </w:p>
        </w:tc>
        <w:tc>
          <w:tcPr>
            <w:tcW w:w="1049"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PrEx>
        <w:trPr>
          <w:trHeight w:val="560" w:hRule="atLeast"/>
        </w:trPr>
        <w:tc>
          <w:tcPr>
            <w:tcW w:w="802" w:type="dxa"/>
          </w:tcPr>
          <w:p>
            <w:pPr>
              <w:pStyle w:val="12"/>
              <w:rPr>
                <w:rFonts w:ascii="Times New Roman"/>
                <w:sz w:val="26"/>
              </w:rPr>
            </w:pPr>
          </w:p>
        </w:tc>
        <w:tc>
          <w:tcPr>
            <w:tcW w:w="1126" w:type="dxa"/>
          </w:tcPr>
          <w:p>
            <w:pPr>
              <w:pStyle w:val="12"/>
              <w:rPr>
                <w:rFonts w:ascii="Times New Roman"/>
                <w:sz w:val="26"/>
              </w:rPr>
            </w:pPr>
          </w:p>
        </w:tc>
        <w:tc>
          <w:tcPr>
            <w:tcW w:w="711" w:type="dxa"/>
          </w:tcPr>
          <w:p>
            <w:pPr>
              <w:pStyle w:val="12"/>
              <w:rPr>
                <w:rFonts w:ascii="Times New Roman"/>
                <w:sz w:val="26"/>
              </w:rPr>
            </w:pPr>
          </w:p>
        </w:tc>
        <w:tc>
          <w:tcPr>
            <w:tcW w:w="711" w:type="dxa"/>
          </w:tcPr>
          <w:p>
            <w:pPr>
              <w:pStyle w:val="12"/>
              <w:rPr>
                <w:rFonts w:ascii="Times New Roman"/>
                <w:sz w:val="26"/>
              </w:rPr>
            </w:pPr>
          </w:p>
        </w:tc>
        <w:tc>
          <w:tcPr>
            <w:tcW w:w="712"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911"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1169" w:type="dxa"/>
          </w:tcPr>
          <w:p>
            <w:pPr>
              <w:pStyle w:val="12"/>
              <w:rPr>
                <w:rFonts w:ascii="Times New Roman"/>
                <w:sz w:val="26"/>
              </w:rPr>
            </w:pPr>
          </w:p>
        </w:tc>
        <w:tc>
          <w:tcPr>
            <w:tcW w:w="1035" w:type="dxa"/>
          </w:tcPr>
          <w:p>
            <w:pPr>
              <w:pStyle w:val="12"/>
              <w:rPr>
                <w:rFonts w:ascii="Times New Roman"/>
                <w:sz w:val="26"/>
              </w:rPr>
            </w:pPr>
          </w:p>
        </w:tc>
        <w:tc>
          <w:tcPr>
            <w:tcW w:w="1049" w:type="dxa"/>
          </w:tcPr>
          <w:p>
            <w:pPr>
              <w:pStyle w:val="12"/>
              <w:rPr>
                <w:rFonts w:ascii="Times New Roman"/>
                <w:sz w:val="26"/>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0" w:hRule="atLeast"/>
        </w:trPr>
        <w:tc>
          <w:tcPr>
            <w:tcW w:w="802" w:type="dxa"/>
          </w:tcPr>
          <w:p>
            <w:pPr>
              <w:pStyle w:val="12"/>
              <w:rPr>
                <w:rFonts w:ascii="Times New Roman"/>
                <w:sz w:val="26"/>
              </w:rPr>
            </w:pPr>
          </w:p>
        </w:tc>
        <w:tc>
          <w:tcPr>
            <w:tcW w:w="1126" w:type="dxa"/>
          </w:tcPr>
          <w:p>
            <w:pPr>
              <w:pStyle w:val="12"/>
              <w:rPr>
                <w:rFonts w:ascii="Times New Roman"/>
                <w:sz w:val="26"/>
              </w:rPr>
            </w:pPr>
          </w:p>
        </w:tc>
        <w:tc>
          <w:tcPr>
            <w:tcW w:w="711" w:type="dxa"/>
          </w:tcPr>
          <w:p>
            <w:pPr>
              <w:pStyle w:val="12"/>
              <w:rPr>
                <w:rFonts w:ascii="Times New Roman"/>
                <w:sz w:val="26"/>
              </w:rPr>
            </w:pPr>
          </w:p>
        </w:tc>
        <w:tc>
          <w:tcPr>
            <w:tcW w:w="711" w:type="dxa"/>
          </w:tcPr>
          <w:p>
            <w:pPr>
              <w:pStyle w:val="12"/>
              <w:rPr>
                <w:rFonts w:ascii="Times New Roman"/>
                <w:sz w:val="26"/>
              </w:rPr>
            </w:pPr>
          </w:p>
        </w:tc>
        <w:tc>
          <w:tcPr>
            <w:tcW w:w="712"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911" w:type="dxa"/>
          </w:tcPr>
          <w:p>
            <w:pPr>
              <w:pStyle w:val="12"/>
              <w:rPr>
                <w:rFonts w:ascii="Times New Roman"/>
                <w:sz w:val="26"/>
              </w:rPr>
            </w:pPr>
          </w:p>
        </w:tc>
        <w:tc>
          <w:tcPr>
            <w:tcW w:w="1095" w:type="dxa"/>
          </w:tcPr>
          <w:p>
            <w:pPr>
              <w:pStyle w:val="12"/>
              <w:rPr>
                <w:rFonts w:ascii="Times New Roman"/>
                <w:sz w:val="26"/>
              </w:rPr>
            </w:pPr>
          </w:p>
        </w:tc>
        <w:tc>
          <w:tcPr>
            <w:tcW w:w="1095" w:type="dxa"/>
          </w:tcPr>
          <w:p>
            <w:pPr>
              <w:pStyle w:val="12"/>
              <w:rPr>
                <w:rFonts w:ascii="Times New Roman"/>
                <w:sz w:val="26"/>
              </w:rPr>
            </w:pPr>
          </w:p>
        </w:tc>
        <w:tc>
          <w:tcPr>
            <w:tcW w:w="1096" w:type="dxa"/>
          </w:tcPr>
          <w:p>
            <w:pPr>
              <w:pStyle w:val="12"/>
              <w:rPr>
                <w:rFonts w:ascii="Times New Roman"/>
                <w:sz w:val="26"/>
              </w:rPr>
            </w:pPr>
          </w:p>
        </w:tc>
        <w:tc>
          <w:tcPr>
            <w:tcW w:w="1169" w:type="dxa"/>
          </w:tcPr>
          <w:p>
            <w:pPr>
              <w:pStyle w:val="12"/>
              <w:rPr>
                <w:rFonts w:ascii="Times New Roman"/>
                <w:sz w:val="26"/>
              </w:rPr>
            </w:pPr>
          </w:p>
        </w:tc>
        <w:tc>
          <w:tcPr>
            <w:tcW w:w="1035" w:type="dxa"/>
          </w:tcPr>
          <w:p>
            <w:pPr>
              <w:pStyle w:val="12"/>
              <w:rPr>
                <w:rFonts w:ascii="Times New Roman"/>
                <w:sz w:val="26"/>
              </w:rPr>
            </w:pPr>
          </w:p>
        </w:tc>
        <w:tc>
          <w:tcPr>
            <w:tcW w:w="1049" w:type="dxa"/>
          </w:tcPr>
          <w:p>
            <w:pPr>
              <w:pStyle w:val="12"/>
              <w:rPr>
                <w:rFonts w:ascii="Times New Roman"/>
                <w:sz w:val="26"/>
              </w:rPr>
            </w:pPr>
          </w:p>
        </w:tc>
      </w:tr>
    </w:tbl>
    <w:p>
      <w:pPr>
        <w:spacing w:before="183"/>
        <w:ind w:left="349" w:right="0" w:firstLine="0"/>
        <w:jc w:val="left"/>
        <w:rPr>
          <w:rFonts w:hint="eastAsia" w:ascii="宋体" w:eastAsia="宋体"/>
          <w:sz w:val="28"/>
        </w:rPr>
      </w:pPr>
      <w:r>
        <w:pict>
          <v:shape id="_x0000_s1078" o:spid="_x0000_s1078" o:spt="202" type="#_x0000_t202" style="position:absolute;left:0pt;margin-left:438.05pt;margin-top:75.05pt;height:13.3pt;width:11.3pt;mso-position-horizontal-relative:page;z-index:-251614208;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pacing w:val="-8"/>
                      <w:sz w:val="24"/>
                    </w:rPr>
                    <w:t>22</w:t>
                  </w:r>
                </w:p>
              </w:txbxContent>
            </v:textbox>
          </v:shape>
        </w:pict>
      </w:r>
      <w:r>
        <w:rPr>
          <w:rFonts w:hint="eastAsia" w:ascii="宋体" w:eastAsia="宋体"/>
          <w:sz w:val="28"/>
        </w:rPr>
        <w:t>注：报上级党委审批预备党员用。</w:t>
      </w:r>
    </w:p>
    <w:p>
      <w:pPr>
        <w:pStyle w:val="7"/>
        <w:rPr>
          <w:rFonts w:ascii="宋体"/>
          <w:sz w:val="20"/>
        </w:rPr>
      </w:pPr>
    </w:p>
    <w:p>
      <w:pPr>
        <w:pStyle w:val="7"/>
        <w:rPr>
          <w:rFonts w:ascii="宋体"/>
          <w:sz w:val="20"/>
        </w:rPr>
      </w:pPr>
    </w:p>
    <w:p>
      <w:pPr>
        <w:pStyle w:val="7"/>
        <w:spacing w:before="12"/>
        <w:rPr>
          <w:rFonts w:ascii="宋体"/>
          <w:sz w:val="26"/>
        </w:rPr>
      </w:pPr>
      <w:r>
        <w:pict>
          <v:rect id="_x0000_s1079" o:spid="_x0000_s1079" o:spt="1" style="position:absolute;left:0pt;margin-left:429.25pt;margin-top:19.2pt;height:21.5pt;width:37.2pt;mso-position-horizontal-relative:page;mso-wrap-distance-bottom:0pt;mso-wrap-distance-top:0pt;z-index:-251570176;mso-width-relative:page;mso-height-relative:page;" fillcolor="#FFFFFF" filled="t" stroked="f" coordsize="21600,21600">
            <v:path/>
            <v:fill on="t" focussize="0,0"/>
            <v:stroke on="f"/>
            <v:imagedata o:title=""/>
            <o:lock v:ext="edit"/>
            <w10:wrap type="topAndBottom"/>
          </v:rect>
        </w:pict>
      </w:r>
    </w:p>
    <w:p>
      <w:pPr>
        <w:spacing w:after="0"/>
        <w:rPr>
          <w:rFonts w:ascii="宋体"/>
          <w:sz w:val="26"/>
        </w:rPr>
        <w:sectPr>
          <w:footerReference r:id="rId34" w:type="even"/>
          <w:pgSz w:w="16840" w:h="11910" w:orient="landscape"/>
          <w:pgMar w:top="1100" w:right="440" w:bottom="280" w:left="1360" w:header="0" w:footer="0" w:gutter="0"/>
          <w:cols w:space="720" w:num="1"/>
        </w:sectPr>
      </w:pPr>
    </w:p>
    <w:p>
      <w:pPr>
        <w:pStyle w:val="7"/>
        <w:rPr>
          <w:rFonts w:ascii="宋体"/>
          <w:sz w:val="14"/>
        </w:rPr>
      </w:pPr>
    </w:p>
    <w:p>
      <w:pPr>
        <w:pStyle w:val="7"/>
        <w:spacing w:before="65"/>
        <w:ind w:left="189"/>
        <w:rPr>
          <w:rFonts w:hint="eastAsia" w:ascii="楷体_GB2312" w:eastAsia="楷体_GB2312"/>
        </w:rPr>
      </w:pPr>
      <w:r>
        <w:rPr>
          <w:rFonts w:hint="eastAsia" w:ascii="楷体_GB2312" w:eastAsia="楷体_GB2312"/>
        </w:rPr>
        <w:t xml:space="preserve">参考模板 </w:t>
      </w:r>
      <w:r>
        <w:rPr>
          <w:rFonts w:ascii="Times New Roman" w:eastAsia="Times New Roman"/>
        </w:rPr>
        <w:t>14</w:t>
      </w:r>
      <w:r>
        <w:rPr>
          <w:rFonts w:hint="eastAsia" w:ascii="楷体_GB2312" w:eastAsia="楷体_GB2312"/>
        </w:rPr>
        <w:t>：</w:t>
      </w:r>
    </w:p>
    <w:p>
      <w:pPr>
        <w:pStyle w:val="7"/>
        <w:rPr>
          <w:rFonts w:ascii="楷体_GB2312"/>
          <w:sz w:val="34"/>
        </w:rPr>
      </w:pPr>
    </w:p>
    <w:p>
      <w:pPr>
        <w:pStyle w:val="7"/>
        <w:rPr>
          <w:rFonts w:ascii="楷体_GB2312"/>
          <w:sz w:val="34"/>
        </w:rPr>
      </w:pPr>
    </w:p>
    <w:p>
      <w:pPr>
        <w:pStyle w:val="7"/>
        <w:spacing w:before="3"/>
        <w:rPr>
          <w:rFonts w:ascii="楷体_GB2312"/>
          <w:sz w:val="31"/>
        </w:rPr>
      </w:pPr>
    </w:p>
    <w:p>
      <w:pPr>
        <w:pStyle w:val="4"/>
        <w:spacing w:line="216" w:lineRule="auto"/>
        <w:ind w:left="1972" w:right="1113" w:hanging="837"/>
      </w:pPr>
      <w:r>
        <w:rPr>
          <w:spacing w:val="-23"/>
        </w:rPr>
        <w:t>关于对接收×××等××名同志为</w:t>
      </w:r>
      <w:r>
        <w:rPr>
          <w:spacing w:val="-22"/>
        </w:rPr>
        <w:t>中共预备党员的审批意见</w:t>
      </w:r>
    </w:p>
    <w:p>
      <w:pPr>
        <w:pStyle w:val="7"/>
        <w:rPr>
          <w:rFonts w:ascii="方正小标宋简体"/>
          <w:sz w:val="36"/>
        </w:rPr>
      </w:pPr>
    </w:p>
    <w:p>
      <w:pPr>
        <w:pStyle w:val="7"/>
        <w:ind w:left="189"/>
      </w:pPr>
      <w:r>
        <w:rPr>
          <w:spacing w:val="-1"/>
        </w:rPr>
        <w:t>××党支部：</w:t>
      </w:r>
    </w:p>
    <w:p>
      <w:pPr>
        <w:pStyle w:val="7"/>
        <w:spacing w:before="170" w:line="340" w:lineRule="auto"/>
        <w:ind w:left="189" w:right="176" w:firstLine="640"/>
      </w:pPr>
      <w:r>
        <w:rPr>
          <w:spacing w:val="5"/>
        </w:rPr>
        <w:t>《关于审批×××等××名同志为中共预备党员的请</w:t>
      </w:r>
      <w:r>
        <w:rPr>
          <w:spacing w:val="-1"/>
        </w:rPr>
        <w:t>示》已收悉。</w:t>
      </w:r>
    </w:p>
    <w:p>
      <w:pPr>
        <w:pStyle w:val="7"/>
        <w:spacing w:line="406" w:lineRule="exact"/>
        <w:ind w:left="830"/>
      </w:pPr>
      <w:r>
        <w:rPr>
          <w:spacing w:val="-11"/>
        </w:rPr>
        <w:t>××××年××月××日，党委会审议讨论了×××等</w:t>
      </w:r>
    </w:p>
    <w:p>
      <w:pPr>
        <w:pStyle w:val="7"/>
        <w:spacing w:before="169" w:line="340" w:lineRule="auto"/>
        <w:ind w:left="189" w:right="183"/>
        <w:jc w:val="both"/>
      </w:pPr>
      <w:r>
        <w:rPr>
          <w:spacing w:val="-11"/>
        </w:rPr>
        <w:t xml:space="preserve">××名同志的入党问题。党委委员共×名，实到会×名。× </w:t>
      </w:r>
      <w:r>
        <w:rPr>
          <w:spacing w:val="6"/>
        </w:rPr>
        <w:t>名党委委员一致认为×××等××名同志基本具备党员条</w:t>
      </w:r>
      <w:r>
        <w:rPr>
          <w:spacing w:val="-14"/>
        </w:rPr>
        <w:t>件，入党手续完备，同意批准为中共预备党员，预备期一年</w:t>
      </w:r>
    </w:p>
    <w:p>
      <w:pPr>
        <w:pStyle w:val="7"/>
        <w:spacing w:line="340" w:lineRule="auto"/>
        <w:ind w:left="189" w:right="183"/>
      </w:pPr>
      <w:r>
        <w:t>（自××××年××月××日起至××××年××月×× 日止）。</w:t>
      </w:r>
    </w:p>
    <w:p>
      <w:pPr>
        <w:pStyle w:val="7"/>
        <w:spacing w:before="5"/>
        <w:rPr>
          <w:sz w:val="44"/>
        </w:rPr>
      </w:pPr>
    </w:p>
    <w:p>
      <w:pPr>
        <w:pStyle w:val="7"/>
        <w:tabs>
          <w:tab w:val="left" w:pos="3732"/>
        </w:tabs>
        <w:ind w:right="779"/>
        <w:jc w:val="right"/>
      </w:pPr>
      <w:r>
        <w:t>中共××委员会</w:t>
      </w:r>
      <w:r>
        <w:rPr>
          <w:rFonts w:ascii="Times New Roman" w:hAnsi="Times New Roman" w:eastAsia="Times New Roman"/>
        </w:rPr>
        <w:t>(</w:t>
      </w:r>
      <w:r>
        <w:t>盖章</w:t>
      </w:r>
      <w:r>
        <w:rPr>
          <w:rFonts w:ascii="Times New Roman" w:hAnsi="Times New Roman" w:eastAsia="Times New Roman"/>
        </w:rPr>
        <w:t>)</w:t>
      </w:r>
      <w:r>
        <w:rPr>
          <w:rFonts w:ascii="Times New Roman" w:hAnsi="Times New Roman" w:eastAsia="Times New Roman"/>
        </w:rPr>
        <w:tab/>
      </w:r>
      <w:r>
        <w:rPr>
          <w:spacing w:val="-1"/>
        </w:rPr>
        <w:t>党委书记签</w:t>
      </w:r>
      <w:r>
        <w:t>名（盖章）</w:t>
      </w:r>
    </w:p>
    <w:p>
      <w:pPr>
        <w:pStyle w:val="7"/>
        <w:spacing w:before="154"/>
        <w:ind w:right="828"/>
        <w:jc w:val="right"/>
      </w:pPr>
      <w:r>
        <w:t>××××年××月××日</w:t>
      </w:r>
    </w:p>
    <w:p>
      <w:pPr>
        <w:spacing w:after="0"/>
        <w:jc w:val="right"/>
        <w:sectPr>
          <w:footerReference r:id="rId35" w:type="default"/>
          <w:pgSz w:w="11910" w:h="16840"/>
          <w:pgMar w:top="1600" w:right="1680" w:bottom="1380" w:left="1680" w:header="0" w:footer="1186" w:gutter="0"/>
          <w:pgNumType w:start="71"/>
          <w:cols w:space="720" w:num="1"/>
        </w:sectPr>
      </w:pPr>
    </w:p>
    <w:p>
      <w:pPr>
        <w:pStyle w:val="7"/>
        <w:spacing w:before="4"/>
        <w:rPr>
          <w:sz w:val="21"/>
        </w:rPr>
      </w:pPr>
    </w:p>
    <w:p>
      <w:pPr>
        <w:spacing w:after="0"/>
        <w:rPr>
          <w:sz w:val="21"/>
        </w:rPr>
        <w:sectPr>
          <w:footerReference r:id="rId36" w:type="even"/>
          <w:pgSz w:w="16840" w:h="11910" w:orient="landscape"/>
          <w:pgMar w:top="1100" w:right="740" w:bottom="280" w:left="1380" w:header="0" w:footer="0" w:gutter="0"/>
          <w:cols w:space="720" w:num="1"/>
        </w:sectPr>
      </w:pPr>
    </w:p>
    <w:p>
      <w:pPr>
        <w:spacing w:before="67"/>
        <w:ind w:left="381" w:right="0" w:firstLine="0"/>
        <w:jc w:val="left"/>
        <w:rPr>
          <w:rFonts w:hint="eastAsia" w:ascii="楷体_GB2312" w:eastAsia="楷体_GB2312"/>
          <w:sz w:val="31"/>
        </w:rPr>
      </w:pPr>
      <w:r>
        <w:rPr>
          <w:rFonts w:hint="eastAsia" w:ascii="楷体_GB2312" w:eastAsia="楷体_GB2312"/>
          <w:spacing w:val="-15"/>
          <w:sz w:val="31"/>
        </w:rPr>
        <w:t xml:space="preserve">参考模板 </w:t>
      </w:r>
      <w:r>
        <w:rPr>
          <w:rFonts w:ascii="Times New Roman" w:eastAsia="Times New Roman"/>
          <w:sz w:val="31"/>
        </w:rPr>
        <w:t>15</w:t>
      </w:r>
      <w:r>
        <w:rPr>
          <w:rFonts w:hint="eastAsia" w:ascii="楷体_GB2312" w:eastAsia="楷体_GB2312"/>
          <w:sz w:val="31"/>
        </w:rPr>
        <w:t>：</w:t>
      </w:r>
    </w:p>
    <w:p>
      <w:pPr>
        <w:pStyle w:val="7"/>
        <w:spacing w:before="7"/>
        <w:rPr>
          <w:rFonts w:ascii="楷体_GB2312"/>
          <w:sz w:val="62"/>
        </w:rPr>
      </w:pPr>
      <w:r>
        <w:br w:type="column"/>
      </w:r>
    </w:p>
    <w:p>
      <w:pPr>
        <w:spacing w:before="0"/>
        <w:ind w:left="381" w:right="0" w:firstLine="0"/>
        <w:jc w:val="left"/>
        <w:rPr>
          <w:rFonts w:hint="eastAsia" w:ascii="方正小标宋简体" w:eastAsia="方正小标宋简体"/>
          <w:sz w:val="43"/>
        </w:rPr>
      </w:pPr>
      <w:r>
        <w:rPr>
          <w:rFonts w:hint="eastAsia" w:ascii="方正小标宋简体" w:eastAsia="方正小标宋简体"/>
          <w:sz w:val="43"/>
        </w:rPr>
        <w:t>预备党员备案表</w:t>
      </w:r>
    </w:p>
    <w:p>
      <w:pPr>
        <w:spacing w:after="0"/>
        <w:jc w:val="left"/>
        <w:rPr>
          <w:rFonts w:hint="eastAsia" w:ascii="方正小标宋简体" w:eastAsia="方正小标宋简体"/>
          <w:sz w:val="43"/>
        </w:rPr>
        <w:sectPr>
          <w:type w:val="continuous"/>
          <w:pgSz w:w="16840" w:h="11910" w:orient="landscape"/>
          <w:pgMar w:top="1600" w:right="740" w:bottom="1300" w:left="1380" w:header="720" w:footer="720" w:gutter="0"/>
          <w:cols w:equalWidth="0" w:num="2">
            <w:col w:w="2369" w:space="3113"/>
            <w:col w:w="9238"/>
          </w:cols>
        </w:sectPr>
      </w:pPr>
    </w:p>
    <w:p>
      <w:pPr>
        <w:pStyle w:val="7"/>
        <w:spacing w:before="4"/>
        <w:rPr>
          <w:rFonts w:ascii="方正小标宋简体"/>
          <w:sz w:val="12"/>
        </w:rPr>
      </w:pPr>
      <w:r>
        <w:pict>
          <v:shape id="_x0000_s1080" o:spid="_x0000_s1080" o:spt="202" type="#_x0000_t202" style="position:absolute;left:0pt;margin-left:52.3pt;margin-top:89.7pt;height:44pt;width:18pt;mso-position-horizontal-relative:page;mso-position-vertical-relative:page;z-index:251749376;mso-width-relative:page;mso-height-relative:page;" filled="f" stroked="f" coordsize="21600,21600">
            <v:path/>
            <v:fill on="f" focussize="0,0"/>
            <v:stroke on="f" joinstyle="miter"/>
            <v:imagedata o:title=""/>
            <o:lock v:ext="edit"/>
            <v:textbox inset="0mm,0mm,0mm,0mm" style="layout-flow:vertical;">
              <w:txbxContent>
                <w:p>
                  <w:pPr>
                    <w:spacing w:before="0" w:line="339" w:lineRule="exact"/>
                    <w:ind w:left="20" w:right="0" w:firstLine="0"/>
                    <w:jc w:val="left"/>
                    <w:rPr>
                      <w:rFonts w:ascii="宋体"/>
                      <w:sz w:val="28"/>
                    </w:rPr>
                  </w:pPr>
                  <w:r>
                    <w:rPr>
                      <w:rFonts w:ascii="宋体"/>
                      <w:sz w:val="28"/>
                    </w:rPr>
                    <w:t>- 72 -</w:t>
                  </w:r>
                </w:p>
              </w:txbxContent>
            </v:textbox>
          </v:shape>
        </w:pict>
      </w:r>
    </w:p>
    <w:p>
      <w:pPr>
        <w:tabs>
          <w:tab w:val="left" w:pos="11075"/>
          <w:tab w:val="left" w:pos="12659"/>
          <w:tab w:val="left" w:pos="13243"/>
          <w:tab w:val="left" w:pos="13827"/>
        </w:tabs>
        <w:spacing w:before="80" w:after="4"/>
        <w:ind w:left="381" w:right="0" w:firstLine="0"/>
        <w:jc w:val="left"/>
        <w:rPr>
          <w:sz w:val="23"/>
        </w:rPr>
      </w:pPr>
      <w:r>
        <w:rPr>
          <w:rFonts w:hint="eastAsia" w:ascii="黑体" w:eastAsia="黑体"/>
          <w:sz w:val="23"/>
        </w:rPr>
        <w:t>填报单位</w:t>
      </w:r>
      <w:r>
        <w:rPr>
          <w:rFonts w:ascii="Times New Roman" w:eastAsia="Times New Roman"/>
          <w:sz w:val="23"/>
        </w:rPr>
        <w:t>:</w:t>
      </w:r>
      <w:r>
        <w:rPr>
          <w:rFonts w:ascii="Times New Roman" w:eastAsia="Times New Roman"/>
          <w:sz w:val="23"/>
        </w:rPr>
        <w:tab/>
      </w:r>
      <w:r>
        <w:rPr>
          <w:rFonts w:hint="eastAsia" w:ascii="黑体" w:eastAsia="黑体"/>
          <w:sz w:val="23"/>
        </w:rPr>
        <w:t>填报时间</w:t>
      </w:r>
      <w:r>
        <w:rPr>
          <w:rFonts w:ascii="Times New Roman" w:eastAsia="Times New Roman"/>
          <w:sz w:val="23"/>
        </w:rPr>
        <w:t>:</w:t>
      </w:r>
      <w:r>
        <w:rPr>
          <w:rFonts w:ascii="Times New Roman" w:eastAsia="Times New Roman"/>
          <w:sz w:val="23"/>
        </w:rPr>
        <w:tab/>
      </w:r>
      <w:r>
        <w:rPr>
          <w:sz w:val="23"/>
        </w:rPr>
        <w:t>年</w:t>
      </w:r>
      <w:r>
        <w:rPr>
          <w:sz w:val="23"/>
        </w:rPr>
        <w:tab/>
      </w:r>
      <w:r>
        <w:rPr>
          <w:sz w:val="23"/>
        </w:rPr>
        <w:t>月</w:t>
      </w:r>
      <w:r>
        <w:rPr>
          <w:sz w:val="23"/>
        </w:rPr>
        <w:tab/>
      </w:r>
      <w:r>
        <w:rPr>
          <w:sz w:val="23"/>
        </w:rPr>
        <w:t>日</w:t>
      </w:r>
    </w:p>
    <w:tbl>
      <w:tblPr>
        <w:tblStyle w:val="8"/>
        <w:tblW w:w="0" w:type="auto"/>
        <w:tblInd w:w="126"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45"/>
        <w:gridCol w:w="948"/>
        <w:gridCol w:w="686"/>
        <w:gridCol w:w="743"/>
        <w:gridCol w:w="963"/>
        <w:gridCol w:w="1007"/>
        <w:gridCol w:w="1547"/>
        <w:gridCol w:w="1006"/>
        <w:gridCol w:w="978"/>
        <w:gridCol w:w="948"/>
        <w:gridCol w:w="1008"/>
        <w:gridCol w:w="978"/>
        <w:gridCol w:w="1008"/>
        <w:gridCol w:w="964"/>
        <w:gridCol w:w="948"/>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1547" w:hRule="atLeast"/>
        </w:trPr>
        <w:tc>
          <w:tcPr>
            <w:tcW w:w="745" w:type="dxa"/>
          </w:tcPr>
          <w:p>
            <w:pPr>
              <w:pStyle w:val="12"/>
              <w:rPr>
                <w:rFonts w:ascii="仿宋_GB2312"/>
                <w:sz w:val="22"/>
              </w:rPr>
            </w:pPr>
          </w:p>
          <w:p>
            <w:pPr>
              <w:pStyle w:val="12"/>
              <w:spacing w:before="9"/>
              <w:rPr>
                <w:rFonts w:ascii="仿宋_GB2312"/>
                <w:sz w:val="26"/>
              </w:rPr>
            </w:pPr>
          </w:p>
          <w:p>
            <w:pPr>
              <w:pStyle w:val="12"/>
              <w:ind w:left="137"/>
              <w:rPr>
                <w:b/>
                <w:sz w:val="23"/>
              </w:rPr>
            </w:pPr>
            <w:r>
              <w:rPr>
                <w:b/>
                <w:sz w:val="23"/>
              </w:rPr>
              <w:t>序号</w:t>
            </w:r>
          </w:p>
        </w:tc>
        <w:tc>
          <w:tcPr>
            <w:tcW w:w="948" w:type="dxa"/>
          </w:tcPr>
          <w:p>
            <w:pPr>
              <w:pStyle w:val="12"/>
              <w:rPr>
                <w:rFonts w:ascii="仿宋_GB2312"/>
                <w:sz w:val="22"/>
              </w:rPr>
            </w:pPr>
          </w:p>
          <w:p>
            <w:pPr>
              <w:pStyle w:val="12"/>
              <w:spacing w:before="9"/>
              <w:rPr>
                <w:rFonts w:ascii="仿宋_GB2312"/>
                <w:sz w:val="26"/>
              </w:rPr>
            </w:pPr>
          </w:p>
          <w:p>
            <w:pPr>
              <w:pStyle w:val="12"/>
              <w:ind w:left="239"/>
              <w:rPr>
                <w:b/>
                <w:sz w:val="23"/>
              </w:rPr>
            </w:pPr>
            <w:r>
              <w:rPr>
                <w:b/>
                <w:sz w:val="23"/>
              </w:rPr>
              <w:t>姓名</w:t>
            </w:r>
          </w:p>
        </w:tc>
        <w:tc>
          <w:tcPr>
            <w:tcW w:w="686" w:type="dxa"/>
          </w:tcPr>
          <w:p>
            <w:pPr>
              <w:pStyle w:val="12"/>
              <w:rPr>
                <w:rFonts w:ascii="仿宋_GB2312"/>
                <w:sz w:val="22"/>
              </w:rPr>
            </w:pPr>
          </w:p>
          <w:p>
            <w:pPr>
              <w:pStyle w:val="12"/>
              <w:spacing w:before="9"/>
              <w:rPr>
                <w:rFonts w:ascii="仿宋_GB2312"/>
                <w:sz w:val="26"/>
              </w:rPr>
            </w:pPr>
          </w:p>
          <w:p>
            <w:pPr>
              <w:pStyle w:val="12"/>
              <w:ind w:left="109"/>
              <w:rPr>
                <w:b/>
                <w:sz w:val="23"/>
              </w:rPr>
            </w:pPr>
            <w:r>
              <w:rPr>
                <w:b/>
                <w:sz w:val="23"/>
              </w:rPr>
              <w:t>性别</w:t>
            </w:r>
          </w:p>
        </w:tc>
        <w:tc>
          <w:tcPr>
            <w:tcW w:w="743" w:type="dxa"/>
          </w:tcPr>
          <w:p>
            <w:pPr>
              <w:pStyle w:val="12"/>
              <w:rPr>
                <w:rFonts w:ascii="仿宋_GB2312"/>
                <w:sz w:val="22"/>
              </w:rPr>
            </w:pPr>
          </w:p>
          <w:p>
            <w:pPr>
              <w:pStyle w:val="12"/>
              <w:spacing w:before="9"/>
              <w:rPr>
                <w:rFonts w:ascii="仿宋_GB2312"/>
                <w:sz w:val="26"/>
              </w:rPr>
            </w:pPr>
          </w:p>
          <w:p>
            <w:pPr>
              <w:pStyle w:val="12"/>
              <w:ind w:left="139"/>
              <w:rPr>
                <w:b/>
                <w:sz w:val="23"/>
              </w:rPr>
            </w:pPr>
            <w:r>
              <w:rPr>
                <w:b/>
                <w:sz w:val="23"/>
              </w:rPr>
              <w:t>民族</w:t>
            </w:r>
          </w:p>
        </w:tc>
        <w:tc>
          <w:tcPr>
            <w:tcW w:w="963" w:type="dxa"/>
          </w:tcPr>
          <w:p>
            <w:pPr>
              <w:pStyle w:val="12"/>
              <w:rPr>
                <w:rFonts w:ascii="仿宋_GB2312"/>
                <w:sz w:val="22"/>
              </w:rPr>
            </w:pPr>
          </w:p>
          <w:p>
            <w:pPr>
              <w:pStyle w:val="12"/>
              <w:spacing w:before="7"/>
              <w:rPr>
                <w:rFonts w:ascii="仿宋_GB2312"/>
                <w:sz w:val="17"/>
              </w:rPr>
            </w:pPr>
          </w:p>
          <w:p>
            <w:pPr>
              <w:pStyle w:val="12"/>
              <w:spacing w:before="1" w:line="220" w:lineRule="auto"/>
              <w:ind w:left="249" w:right="231"/>
              <w:rPr>
                <w:b/>
                <w:sz w:val="23"/>
              </w:rPr>
            </w:pPr>
            <w:r>
              <w:rPr>
                <w:b/>
                <w:sz w:val="23"/>
              </w:rPr>
              <w:t>出生日期</w:t>
            </w:r>
          </w:p>
        </w:tc>
        <w:tc>
          <w:tcPr>
            <w:tcW w:w="1007" w:type="dxa"/>
          </w:tcPr>
          <w:p>
            <w:pPr>
              <w:pStyle w:val="12"/>
              <w:spacing w:before="9"/>
              <w:rPr>
                <w:rFonts w:ascii="仿宋_GB2312"/>
                <w:sz w:val="28"/>
              </w:rPr>
            </w:pPr>
          </w:p>
          <w:p>
            <w:pPr>
              <w:pStyle w:val="12"/>
              <w:spacing w:before="1" w:line="223" w:lineRule="auto"/>
              <w:ind w:left="156" w:right="136"/>
              <w:jc w:val="both"/>
              <w:rPr>
                <w:b/>
                <w:sz w:val="23"/>
              </w:rPr>
            </w:pPr>
            <w:r>
              <w:rPr>
                <w:b/>
                <w:sz w:val="23"/>
              </w:rPr>
              <w:t>工作或学习所在单位</w:t>
            </w:r>
          </w:p>
        </w:tc>
        <w:tc>
          <w:tcPr>
            <w:tcW w:w="1547" w:type="dxa"/>
          </w:tcPr>
          <w:p>
            <w:pPr>
              <w:pStyle w:val="12"/>
              <w:rPr>
                <w:rFonts w:ascii="仿宋_GB2312"/>
                <w:sz w:val="22"/>
              </w:rPr>
            </w:pPr>
          </w:p>
          <w:p>
            <w:pPr>
              <w:pStyle w:val="12"/>
              <w:spacing w:before="9"/>
              <w:rPr>
                <w:rFonts w:ascii="仿宋_GB2312"/>
                <w:sz w:val="26"/>
              </w:rPr>
            </w:pPr>
          </w:p>
          <w:p>
            <w:pPr>
              <w:pStyle w:val="12"/>
              <w:ind w:left="310"/>
              <w:rPr>
                <w:b/>
                <w:sz w:val="23"/>
              </w:rPr>
            </w:pPr>
            <w:r>
              <w:rPr>
                <w:b/>
                <w:sz w:val="23"/>
              </w:rPr>
              <w:t>身份证号</w:t>
            </w:r>
          </w:p>
        </w:tc>
        <w:tc>
          <w:tcPr>
            <w:tcW w:w="1006" w:type="dxa"/>
          </w:tcPr>
          <w:p>
            <w:pPr>
              <w:pStyle w:val="12"/>
              <w:rPr>
                <w:rFonts w:ascii="仿宋_GB2312"/>
                <w:sz w:val="22"/>
              </w:rPr>
            </w:pPr>
          </w:p>
          <w:p>
            <w:pPr>
              <w:pStyle w:val="12"/>
              <w:spacing w:before="7"/>
              <w:rPr>
                <w:rFonts w:ascii="仿宋_GB2312"/>
                <w:sz w:val="17"/>
              </w:rPr>
            </w:pPr>
          </w:p>
          <w:p>
            <w:pPr>
              <w:pStyle w:val="12"/>
              <w:spacing w:before="1" w:line="220" w:lineRule="auto"/>
              <w:ind w:left="156" w:right="132"/>
              <w:rPr>
                <w:b/>
                <w:sz w:val="23"/>
              </w:rPr>
            </w:pPr>
            <w:r>
              <w:rPr>
                <w:b/>
                <w:sz w:val="23"/>
              </w:rPr>
              <w:t>申请入党时间</w:t>
            </w:r>
          </w:p>
        </w:tc>
        <w:tc>
          <w:tcPr>
            <w:tcW w:w="978" w:type="dxa"/>
          </w:tcPr>
          <w:p>
            <w:pPr>
              <w:pStyle w:val="12"/>
              <w:spacing w:before="3"/>
              <w:rPr>
                <w:rFonts w:ascii="仿宋_GB2312"/>
                <w:sz w:val="18"/>
              </w:rPr>
            </w:pPr>
          </w:p>
          <w:p>
            <w:pPr>
              <w:pStyle w:val="12"/>
              <w:spacing w:line="220" w:lineRule="auto"/>
              <w:ind w:left="143" w:right="118"/>
              <w:jc w:val="both"/>
              <w:rPr>
                <w:b/>
                <w:sz w:val="23"/>
              </w:rPr>
            </w:pPr>
            <w:r>
              <w:rPr>
                <w:b/>
                <w:sz w:val="23"/>
              </w:rPr>
              <w:t>确定为入党积极分子时 间</w:t>
            </w:r>
          </w:p>
        </w:tc>
        <w:tc>
          <w:tcPr>
            <w:tcW w:w="948" w:type="dxa"/>
          </w:tcPr>
          <w:p>
            <w:pPr>
              <w:pStyle w:val="12"/>
              <w:spacing w:before="9"/>
              <w:rPr>
                <w:rFonts w:ascii="仿宋_GB2312"/>
                <w:sz w:val="28"/>
              </w:rPr>
            </w:pPr>
          </w:p>
          <w:p>
            <w:pPr>
              <w:pStyle w:val="12"/>
              <w:spacing w:before="1" w:line="223" w:lineRule="auto"/>
              <w:ind w:left="129" w:right="102"/>
              <w:jc w:val="both"/>
              <w:rPr>
                <w:b/>
                <w:sz w:val="23"/>
              </w:rPr>
            </w:pPr>
            <w:r>
              <w:rPr>
                <w:b/>
                <w:sz w:val="23"/>
              </w:rPr>
              <w:t>列为发展对象时 间</w:t>
            </w:r>
          </w:p>
        </w:tc>
        <w:tc>
          <w:tcPr>
            <w:tcW w:w="1008" w:type="dxa"/>
          </w:tcPr>
          <w:p>
            <w:pPr>
              <w:pStyle w:val="12"/>
              <w:spacing w:before="98" w:line="220" w:lineRule="auto"/>
              <w:ind w:left="160" w:right="133"/>
              <w:jc w:val="both"/>
              <w:rPr>
                <w:b/>
                <w:sz w:val="23"/>
              </w:rPr>
            </w:pPr>
            <w:r>
              <w:rPr>
                <w:b/>
                <w:sz w:val="23"/>
              </w:rPr>
              <w:t>党支部党员大会接收预备党员时间</w:t>
            </w:r>
          </w:p>
        </w:tc>
        <w:tc>
          <w:tcPr>
            <w:tcW w:w="978" w:type="dxa"/>
          </w:tcPr>
          <w:p>
            <w:pPr>
              <w:pStyle w:val="12"/>
              <w:spacing w:before="9"/>
              <w:rPr>
                <w:rFonts w:ascii="仿宋_GB2312"/>
                <w:sz w:val="28"/>
              </w:rPr>
            </w:pPr>
          </w:p>
          <w:p>
            <w:pPr>
              <w:pStyle w:val="12"/>
              <w:spacing w:before="1" w:line="223" w:lineRule="auto"/>
              <w:ind w:left="144" w:right="118"/>
              <w:jc w:val="both"/>
              <w:rPr>
                <w:b/>
                <w:sz w:val="23"/>
              </w:rPr>
            </w:pPr>
            <w:r>
              <w:rPr>
                <w:b/>
                <w:sz w:val="23"/>
              </w:rPr>
              <w:t>上级党组织谈话时间</w:t>
            </w:r>
          </w:p>
        </w:tc>
        <w:tc>
          <w:tcPr>
            <w:tcW w:w="1008" w:type="dxa"/>
          </w:tcPr>
          <w:p>
            <w:pPr>
              <w:pStyle w:val="12"/>
              <w:spacing w:before="9"/>
              <w:rPr>
                <w:rFonts w:ascii="仿宋_GB2312"/>
                <w:sz w:val="28"/>
              </w:rPr>
            </w:pPr>
          </w:p>
          <w:p>
            <w:pPr>
              <w:pStyle w:val="12"/>
              <w:spacing w:before="1" w:line="223" w:lineRule="auto"/>
              <w:ind w:left="159" w:right="133"/>
              <w:jc w:val="both"/>
              <w:rPr>
                <w:b/>
                <w:sz w:val="23"/>
              </w:rPr>
            </w:pPr>
            <w:r>
              <w:rPr>
                <w:b/>
                <w:sz w:val="23"/>
              </w:rPr>
              <w:t>上级党组织谈话 人</w:t>
            </w:r>
          </w:p>
        </w:tc>
        <w:tc>
          <w:tcPr>
            <w:tcW w:w="964" w:type="dxa"/>
          </w:tcPr>
          <w:p>
            <w:pPr>
              <w:pStyle w:val="12"/>
              <w:spacing w:before="3"/>
              <w:rPr>
                <w:rFonts w:ascii="仿宋_GB2312"/>
                <w:sz w:val="25"/>
              </w:rPr>
            </w:pPr>
          </w:p>
          <w:p>
            <w:pPr>
              <w:pStyle w:val="12"/>
              <w:spacing w:line="247" w:lineRule="auto"/>
              <w:ind w:left="137" w:right="109"/>
              <w:jc w:val="both"/>
              <w:rPr>
                <w:b/>
                <w:sz w:val="23"/>
              </w:rPr>
            </w:pPr>
            <w:r>
              <w:rPr>
                <w:b/>
                <w:sz w:val="23"/>
              </w:rPr>
              <w:t>上级党委审批时 间</w:t>
            </w:r>
          </w:p>
        </w:tc>
        <w:tc>
          <w:tcPr>
            <w:tcW w:w="948" w:type="dxa"/>
          </w:tcPr>
          <w:p>
            <w:pPr>
              <w:pStyle w:val="12"/>
              <w:rPr>
                <w:rFonts w:ascii="仿宋_GB2312"/>
                <w:sz w:val="22"/>
              </w:rPr>
            </w:pPr>
          </w:p>
          <w:p>
            <w:pPr>
              <w:pStyle w:val="12"/>
              <w:tabs>
                <w:tab w:val="left" w:pos="596"/>
              </w:tabs>
              <w:spacing w:before="193" w:line="247" w:lineRule="auto"/>
              <w:ind w:left="129" w:right="102"/>
              <w:rPr>
                <w:b/>
                <w:sz w:val="23"/>
              </w:rPr>
            </w:pPr>
            <w:r>
              <w:rPr>
                <w:b/>
                <w:sz w:val="23"/>
              </w:rPr>
              <w:t>所在</w:t>
            </w:r>
            <w:r>
              <w:rPr>
                <w:b/>
                <w:spacing w:val="-16"/>
                <w:sz w:val="23"/>
              </w:rPr>
              <w:t>党</w:t>
            </w:r>
            <w:r>
              <w:rPr>
                <w:b/>
                <w:sz w:val="23"/>
              </w:rPr>
              <w:t>支</w:t>
            </w:r>
            <w:r>
              <w:rPr>
                <w:b/>
                <w:sz w:val="23"/>
              </w:rPr>
              <w:tab/>
            </w:r>
            <w:r>
              <w:rPr>
                <w:b/>
                <w:spacing w:val="-14"/>
                <w:sz w:val="23"/>
              </w:rPr>
              <w:t>部</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44" w:hRule="atLeast"/>
        </w:trPr>
        <w:tc>
          <w:tcPr>
            <w:tcW w:w="745" w:type="dxa"/>
          </w:tcPr>
          <w:p>
            <w:pPr>
              <w:pStyle w:val="12"/>
              <w:rPr>
                <w:rFonts w:ascii="Times New Roman"/>
                <w:sz w:val="24"/>
              </w:rPr>
            </w:pPr>
          </w:p>
        </w:tc>
        <w:tc>
          <w:tcPr>
            <w:tcW w:w="948" w:type="dxa"/>
          </w:tcPr>
          <w:p>
            <w:pPr>
              <w:pStyle w:val="12"/>
              <w:rPr>
                <w:rFonts w:ascii="Times New Roman"/>
                <w:sz w:val="24"/>
              </w:rPr>
            </w:pPr>
          </w:p>
        </w:tc>
        <w:tc>
          <w:tcPr>
            <w:tcW w:w="686" w:type="dxa"/>
          </w:tcPr>
          <w:p>
            <w:pPr>
              <w:pStyle w:val="12"/>
              <w:rPr>
                <w:rFonts w:ascii="Times New Roman"/>
                <w:sz w:val="24"/>
              </w:rPr>
            </w:pPr>
          </w:p>
        </w:tc>
        <w:tc>
          <w:tcPr>
            <w:tcW w:w="743" w:type="dxa"/>
          </w:tcPr>
          <w:p>
            <w:pPr>
              <w:pStyle w:val="12"/>
              <w:rPr>
                <w:rFonts w:ascii="Times New Roman"/>
                <w:sz w:val="24"/>
              </w:rPr>
            </w:pPr>
          </w:p>
        </w:tc>
        <w:tc>
          <w:tcPr>
            <w:tcW w:w="963" w:type="dxa"/>
          </w:tcPr>
          <w:p>
            <w:pPr>
              <w:pStyle w:val="12"/>
              <w:rPr>
                <w:rFonts w:ascii="Times New Roman"/>
                <w:sz w:val="24"/>
              </w:rPr>
            </w:pPr>
          </w:p>
        </w:tc>
        <w:tc>
          <w:tcPr>
            <w:tcW w:w="1007" w:type="dxa"/>
          </w:tcPr>
          <w:p>
            <w:pPr>
              <w:pStyle w:val="12"/>
              <w:rPr>
                <w:rFonts w:ascii="Times New Roman"/>
                <w:sz w:val="24"/>
              </w:rPr>
            </w:pPr>
          </w:p>
        </w:tc>
        <w:tc>
          <w:tcPr>
            <w:tcW w:w="1547" w:type="dxa"/>
          </w:tcPr>
          <w:p>
            <w:pPr>
              <w:pStyle w:val="12"/>
              <w:rPr>
                <w:rFonts w:ascii="Times New Roman"/>
                <w:sz w:val="24"/>
              </w:rPr>
            </w:pPr>
          </w:p>
        </w:tc>
        <w:tc>
          <w:tcPr>
            <w:tcW w:w="1006" w:type="dxa"/>
          </w:tcPr>
          <w:p>
            <w:pPr>
              <w:pStyle w:val="12"/>
              <w:rPr>
                <w:rFonts w:ascii="Times New Roman"/>
                <w:sz w:val="24"/>
              </w:rPr>
            </w:pPr>
          </w:p>
        </w:tc>
        <w:tc>
          <w:tcPr>
            <w:tcW w:w="978" w:type="dxa"/>
          </w:tcPr>
          <w:p>
            <w:pPr>
              <w:pStyle w:val="12"/>
              <w:rPr>
                <w:rFonts w:ascii="Times New Roman"/>
                <w:sz w:val="24"/>
              </w:rPr>
            </w:pPr>
          </w:p>
        </w:tc>
        <w:tc>
          <w:tcPr>
            <w:tcW w:w="948" w:type="dxa"/>
          </w:tcPr>
          <w:p>
            <w:pPr>
              <w:pStyle w:val="12"/>
              <w:rPr>
                <w:rFonts w:ascii="Times New Roman"/>
                <w:sz w:val="24"/>
              </w:rPr>
            </w:pPr>
          </w:p>
        </w:tc>
        <w:tc>
          <w:tcPr>
            <w:tcW w:w="1008" w:type="dxa"/>
          </w:tcPr>
          <w:p>
            <w:pPr>
              <w:pStyle w:val="12"/>
              <w:rPr>
                <w:rFonts w:ascii="Times New Roman"/>
                <w:sz w:val="24"/>
              </w:rPr>
            </w:pPr>
          </w:p>
        </w:tc>
        <w:tc>
          <w:tcPr>
            <w:tcW w:w="978" w:type="dxa"/>
          </w:tcPr>
          <w:p>
            <w:pPr>
              <w:pStyle w:val="12"/>
              <w:rPr>
                <w:rFonts w:ascii="Times New Roman"/>
                <w:sz w:val="24"/>
              </w:rPr>
            </w:pPr>
          </w:p>
        </w:tc>
        <w:tc>
          <w:tcPr>
            <w:tcW w:w="1008" w:type="dxa"/>
          </w:tcPr>
          <w:p>
            <w:pPr>
              <w:pStyle w:val="12"/>
              <w:rPr>
                <w:rFonts w:ascii="Times New Roman"/>
                <w:sz w:val="24"/>
              </w:rPr>
            </w:pPr>
          </w:p>
        </w:tc>
        <w:tc>
          <w:tcPr>
            <w:tcW w:w="964" w:type="dxa"/>
          </w:tcPr>
          <w:p>
            <w:pPr>
              <w:pStyle w:val="12"/>
              <w:rPr>
                <w:rFonts w:ascii="Times New Roman"/>
                <w:sz w:val="24"/>
              </w:rPr>
            </w:pPr>
          </w:p>
        </w:tc>
        <w:tc>
          <w:tcPr>
            <w:tcW w:w="948" w:type="dxa"/>
          </w:tcPr>
          <w:p>
            <w:pPr>
              <w:pStyle w:val="12"/>
              <w:rPr>
                <w:rFonts w:ascii="Times New Roman"/>
                <w:sz w:val="24"/>
              </w:rPr>
            </w:pPr>
          </w:p>
        </w:tc>
      </w:tr>
    </w:tbl>
    <w:p>
      <w:pPr>
        <w:spacing w:before="182"/>
        <w:ind w:left="381" w:right="0" w:firstLine="0"/>
        <w:jc w:val="left"/>
        <w:rPr>
          <w:rFonts w:hint="eastAsia" w:ascii="宋体" w:eastAsia="宋体"/>
          <w:sz w:val="27"/>
        </w:rPr>
      </w:pPr>
      <w:r>
        <w:pict>
          <v:shape id="_x0000_s1081" o:spid="_x0000_s1081" o:spt="202" type="#_x0000_t202" style="position:absolute;left:0pt;margin-left:431.3pt;margin-top:54.65pt;height:12.95pt;width:11pt;mso-position-horizontal-relative:page;z-index:-251611136;mso-width-relative:page;mso-height-relative:page;" filled="f" stroked="f" coordsize="21600,21600">
            <v:path/>
            <v:fill on="f" focussize="0,0"/>
            <v:stroke on="f" joinstyle="miter"/>
            <v:imagedata o:title=""/>
            <o:lock v:ext="edit"/>
            <v:textbox inset="0mm,0mm,0mm,0mm">
              <w:txbxContent>
                <w:p>
                  <w:pPr>
                    <w:spacing w:before="0" w:line="258" w:lineRule="exact"/>
                    <w:ind w:left="0" w:right="0" w:firstLine="0"/>
                    <w:jc w:val="left"/>
                    <w:rPr>
                      <w:rFonts w:ascii="Times New Roman"/>
                      <w:sz w:val="23"/>
                    </w:rPr>
                  </w:pPr>
                  <w:r>
                    <w:rPr>
                      <w:rFonts w:ascii="Times New Roman"/>
                      <w:spacing w:val="-8"/>
                      <w:sz w:val="23"/>
                    </w:rPr>
                    <w:t>24</w:t>
                  </w:r>
                </w:p>
              </w:txbxContent>
            </v:textbox>
          </v:shape>
        </w:pict>
      </w:r>
      <w:r>
        <w:rPr>
          <w:rFonts w:hint="eastAsia" w:ascii="宋体" w:eastAsia="宋体"/>
          <w:sz w:val="27"/>
        </w:rPr>
        <w:t>注：报学校组织部备案用。</w:t>
      </w:r>
    </w:p>
    <w:p>
      <w:pPr>
        <w:pStyle w:val="7"/>
        <w:rPr>
          <w:rFonts w:ascii="宋体"/>
          <w:sz w:val="20"/>
        </w:rPr>
      </w:pPr>
    </w:p>
    <w:p>
      <w:pPr>
        <w:pStyle w:val="7"/>
        <w:spacing w:before="9"/>
        <w:rPr>
          <w:rFonts w:ascii="宋体"/>
          <w:sz w:val="14"/>
        </w:rPr>
      </w:pPr>
      <w:r>
        <w:pict>
          <v:rect id="_x0000_s1082" o:spid="_x0000_s1082" o:spt="1" style="position:absolute;left:0pt;margin-left:426.55pt;margin-top:11.4pt;height:24.75pt;width:36.2pt;mso-position-horizontal-relative:page;mso-wrap-distance-bottom:0pt;mso-wrap-distance-top:0pt;z-index:-251568128;mso-width-relative:page;mso-height-relative:page;" fillcolor="#FFFFFF" filled="t" stroked="f" coordsize="21600,21600">
            <v:path/>
            <v:fill on="t" focussize="0,0"/>
            <v:stroke on="f"/>
            <v:imagedata o:title=""/>
            <o:lock v:ext="edit"/>
            <w10:wrap type="topAndBottom"/>
          </v:rect>
        </w:pict>
      </w:r>
    </w:p>
    <w:p>
      <w:pPr>
        <w:spacing w:after="0"/>
        <w:rPr>
          <w:rFonts w:ascii="宋体"/>
          <w:sz w:val="14"/>
        </w:rPr>
        <w:sectPr>
          <w:type w:val="continuous"/>
          <w:pgSz w:w="16840" w:h="11910" w:orient="landscape"/>
          <w:pgMar w:top="1600" w:right="740" w:bottom="1300" w:left="1380" w:header="720" w:footer="720" w:gutter="0"/>
          <w:cols w:space="720" w:num="1"/>
        </w:sectPr>
      </w:pPr>
    </w:p>
    <w:p>
      <w:pPr>
        <w:pStyle w:val="7"/>
        <w:spacing w:before="5"/>
        <w:rPr>
          <w:rFonts w:ascii="宋体"/>
          <w:sz w:val="10"/>
        </w:rPr>
      </w:pPr>
    </w:p>
    <w:p>
      <w:pPr>
        <w:pStyle w:val="7"/>
        <w:spacing w:before="55"/>
        <w:ind w:right="21"/>
        <w:jc w:val="center"/>
        <w:rPr>
          <w:rFonts w:hint="eastAsia" w:ascii="黑体" w:eastAsia="黑体"/>
        </w:rPr>
      </w:pPr>
      <w:r>
        <w:rPr>
          <w:rFonts w:hint="eastAsia" w:ascii="黑体" w:eastAsia="黑体"/>
        </w:rPr>
        <w:t>第五阶段 预备党员的教育、考察和转正</w:t>
      </w:r>
    </w:p>
    <w:p>
      <w:pPr>
        <w:pStyle w:val="7"/>
        <w:rPr>
          <w:rFonts w:ascii="黑体"/>
          <w:sz w:val="20"/>
        </w:rPr>
      </w:pPr>
    </w:p>
    <w:p>
      <w:pPr>
        <w:pStyle w:val="7"/>
        <w:rPr>
          <w:rFonts w:ascii="黑体"/>
          <w:sz w:val="20"/>
        </w:rPr>
      </w:pPr>
    </w:p>
    <w:p>
      <w:pPr>
        <w:spacing w:after="0"/>
        <w:rPr>
          <w:rFonts w:ascii="黑体"/>
          <w:sz w:val="20"/>
        </w:rPr>
        <w:sectPr>
          <w:footerReference r:id="rId37" w:type="default"/>
          <w:footerReference r:id="rId38" w:type="even"/>
          <w:pgSz w:w="11910" w:h="16840"/>
          <w:pgMar w:top="1600" w:right="1340" w:bottom="1380" w:left="1360" w:header="0" w:footer="1186" w:gutter="0"/>
          <w:pgNumType w:start="73"/>
          <w:cols w:space="720" w:num="1"/>
        </w:sectPr>
      </w:pPr>
    </w:p>
    <w:p>
      <w:pPr>
        <w:pStyle w:val="7"/>
        <w:spacing w:before="237"/>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16</w:t>
      </w:r>
      <w:r>
        <w:rPr>
          <w:rFonts w:hint="eastAsia" w:ascii="楷体_GB2312" w:eastAsia="楷体_GB2312"/>
        </w:rPr>
        <w:t>：</w:t>
      </w:r>
    </w:p>
    <w:p>
      <w:pPr>
        <w:pStyle w:val="7"/>
        <w:rPr>
          <w:rFonts w:ascii="楷体_GB2312"/>
          <w:sz w:val="34"/>
        </w:rPr>
      </w:pPr>
    </w:p>
    <w:p>
      <w:pPr>
        <w:pStyle w:val="7"/>
        <w:spacing w:before="230"/>
        <w:ind w:left="509"/>
      </w:pPr>
      <w:r>
        <w:t>敬爱的党组织：</w:t>
      </w:r>
    </w:p>
    <w:p>
      <w:pPr>
        <w:pStyle w:val="7"/>
        <w:spacing w:before="11"/>
        <w:rPr>
          <w:sz w:val="53"/>
        </w:rPr>
      </w:pPr>
      <w:r>
        <w:br w:type="column"/>
      </w:r>
    </w:p>
    <w:p>
      <w:pPr>
        <w:pStyle w:val="6"/>
        <w:spacing w:before="1"/>
        <w:ind w:left="509"/>
        <w:jc w:val="left"/>
      </w:pPr>
      <w:r>
        <w:t>转正申请书</w:t>
      </w:r>
    </w:p>
    <w:p>
      <w:pPr>
        <w:spacing w:after="0"/>
        <w:jc w:val="left"/>
        <w:sectPr>
          <w:type w:val="continuous"/>
          <w:pgSz w:w="11910" w:h="16840"/>
          <w:pgMar w:top="1600" w:right="1340" w:bottom="1300" w:left="1360" w:header="720" w:footer="720" w:gutter="0"/>
          <w:cols w:equalWidth="0" w:num="2">
            <w:col w:w="2789" w:space="394"/>
            <w:col w:w="6027"/>
          </w:cols>
        </w:sectPr>
      </w:pPr>
    </w:p>
    <w:p>
      <w:pPr>
        <w:pStyle w:val="7"/>
        <w:spacing w:before="91" w:line="292" w:lineRule="auto"/>
        <w:ind w:left="509" w:right="518" w:firstLine="640"/>
      </w:pPr>
      <w:r>
        <w:rPr>
          <w:spacing w:val="5"/>
        </w:rPr>
        <w:t>××××年××月××日，经党支部党员大会讨论通</w:t>
      </w:r>
      <w:r>
        <w:rPr>
          <w:spacing w:val="-13"/>
        </w:rPr>
        <w:t>过，上级党组织批准，我成为一名光荣的中共预备党员。×</w:t>
      </w:r>
    </w:p>
    <w:p>
      <w:pPr>
        <w:pStyle w:val="7"/>
        <w:spacing w:line="292" w:lineRule="auto"/>
        <w:ind w:left="509" w:right="529"/>
        <w:jc w:val="both"/>
      </w:pPr>
      <w:r>
        <w:rPr>
          <w:spacing w:val="-11"/>
        </w:rPr>
        <w:t>×××年××月××日预备期满，我郑重地向党组织申请转</w:t>
      </w:r>
      <w:r>
        <w:rPr>
          <w:spacing w:val="-17"/>
        </w:rPr>
        <w:t>为中共正式党员。现将自己在预备期间思想、学习、工作情况向党组织汇报如下：</w:t>
      </w:r>
    </w:p>
    <w:p>
      <w:pPr>
        <w:pStyle w:val="7"/>
        <w:spacing w:line="292" w:lineRule="auto"/>
        <w:ind w:left="509" w:right="517" w:firstLine="640"/>
      </w:pPr>
      <w:r>
        <w:t>在这一年的预备期里，……（概要说明一年的总体情况）。</w:t>
      </w:r>
    </w:p>
    <w:p>
      <w:pPr>
        <w:pStyle w:val="7"/>
        <w:spacing w:line="292" w:lineRule="auto"/>
        <w:ind w:left="1150" w:right="5493"/>
        <w:jc w:val="both"/>
      </w:pPr>
      <w:r>
        <w:t>在学习中，我…… 在工作中，我…… 在生活中，我……</w:t>
      </w:r>
    </w:p>
    <w:p>
      <w:pPr>
        <w:pStyle w:val="7"/>
        <w:spacing w:line="292" w:lineRule="auto"/>
        <w:ind w:left="509" w:right="372" w:firstLine="640"/>
      </w:pPr>
      <w:r>
        <w:t>但是我也认识到，我还存在不少缺点和不足，比如……，……等，这些缺点和不足，我今后一定努力克服。</w:t>
      </w:r>
    </w:p>
    <w:p>
      <w:pPr>
        <w:pStyle w:val="7"/>
        <w:spacing w:line="292" w:lineRule="auto"/>
        <w:ind w:left="509" w:right="528" w:firstLine="640"/>
        <w:jc w:val="both"/>
      </w:pPr>
      <w:r>
        <w:rPr>
          <w:spacing w:val="-14"/>
        </w:rPr>
        <w:t>今天，我向党组织递交了转正申请书，如果党组织能批</w:t>
      </w:r>
      <w:r>
        <w:rPr>
          <w:spacing w:val="-18"/>
        </w:rPr>
        <w:t>准我的转正申请，我一定牢记入党誓言，努力学习，勤奋工</w:t>
      </w:r>
      <w:r>
        <w:rPr>
          <w:spacing w:val="-14"/>
        </w:rPr>
        <w:t>作，处处以共产党员的标准严格要求自己，做一名合格的共</w:t>
      </w:r>
      <w:r>
        <w:rPr>
          <w:spacing w:val="-16"/>
        </w:rPr>
        <w:t>产党员。如果党组织暂时不批准我的转正申请，那说明我还</w:t>
      </w:r>
      <w:r>
        <w:rPr>
          <w:spacing w:val="-19"/>
        </w:rPr>
        <w:t>不够正式党员的条件，我也不气馁，我将认真检讨自己，正确对待党组织的考验，争取早日成为一名中共正式党员。</w:t>
      </w:r>
    </w:p>
    <w:p>
      <w:pPr>
        <w:pStyle w:val="7"/>
        <w:spacing w:before="9"/>
        <w:rPr>
          <w:sz w:val="38"/>
        </w:rPr>
      </w:pPr>
    </w:p>
    <w:p>
      <w:pPr>
        <w:pStyle w:val="7"/>
        <w:ind w:left="3357" w:right="18"/>
        <w:jc w:val="center"/>
      </w:pPr>
      <w:r>
        <w:t>申请人：×××</w:t>
      </w:r>
    </w:p>
    <w:p>
      <w:pPr>
        <w:pStyle w:val="7"/>
        <w:spacing w:before="91"/>
        <w:ind w:left="3357" w:right="18"/>
        <w:jc w:val="center"/>
      </w:pPr>
      <w:r>
        <w:t>××××年××月××日</w:t>
      </w:r>
    </w:p>
    <w:p>
      <w:pPr>
        <w:spacing w:after="0"/>
        <w:jc w:val="center"/>
        <w:sectPr>
          <w:type w:val="continuous"/>
          <w:pgSz w:w="11910" w:h="16840"/>
          <w:pgMar w:top="1600" w:right="1340" w:bottom="1300" w:left="1360" w:header="720" w:footer="720" w:gutter="0"/>
          <w:cols w:space="720" w:num="1"/>
        </w:sectPr>
      </w:pPr>
    </w:p>
    <w:p>
      <w:pPr>
        <w:pStyle w:val="7"/>
        <w:spacing w:before="7"/>
        <w:rPr>
          <w:sz w:val="9"/>
        </w:rPr>
      </w:pPr>
    </w:p>
    <w:p>
      <w:pPr>
        <w:pStyle w:val="7"/>
        <w:spacing w:before="66"/>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17</w:t>
      </w:r>
      <w:r>
        <w:rPr>
          <w:rFonts w:hint="eastAsia" w:ascii="楷体_GB2312" w:eastAsia="楷体_GB2312"/>
        </w:rPr>
        <w:t>：</w:t>
      </w:r>
    </w:p>
    <w:p>
      <w:pPr>
        <w:pStyle w:val="7"/>
        <w:rPr>
          <w:rFonts w:ascii="楷体_GB2312"/>
          <w:sz w:val="34"/>
        </w:rPr>
      </w:pPr>
    </w:p>
    <w:p>
      <w:pPr>
        <w:pStyle w:val="7"/>
        <w:spacing w:before="6"/>
        <w:rPr>
          <w:rFonts w:ascii="楷体_GB2312"/>
        </w:rPr>
      </w:pPr>
    </w:p>
    <w:p>
      <w:pPr>
        <w:pStyle w:val="4"/>
        <w:spacing w:line="216" w:lineRule="auto"/>
        <w:ind w:left="2611" w:right="1312" w:hanging="1320"/>
      </w:pPr>
      <w:r>
        <w:t>关于拟将×××等××名同志转为中共正式党员的公示</w:t>
      </w:r>
    </w:p>
    <w:p>
      <w:pPr>
        <w:pStyle w:val="7"/>
        <w:spacing w:before="376" w:line="280" w:lineRule="auto"/>
        <w:ind w:left="509" w:right="528" w:firstLine="640"/>
        <w:jc w:val="both"/>
      </w:pPr>
      <w:r>
        <w:rPr>
          <w:spacing w:val="-14"/>
        </w:rPr>
        <w:t>在听取党小组、党员和群众意见的基础上，经党支部委</w:t>
      </w:r>
      <w:r>
        <w:rPr>
          <w:spacing w:val="-12"/>
        </w:rPr>
        <w:t>员会审查，拟将×××等××名同志转为中共正式党员。根据发展党员工作有关要求，现将有关情况公示如下：</w:t>
      </w:r>
    </w:p>
    <w:p>
      <w:pPr>
        <w:pStyle w:val="7"/>
        <w:spacing w:before="1"/>
        <w:ind w:right="528"/>
        <w:jc w:val="right"/>
      </w:pPr>
      <w:r>
        <w:rPr>
          <w:rFonts w:ascii="Times New Roman" w:hAnsi="Times New Roman" w:eastAsia="Times New Roman"/>
          <w:spacing w:val="-4"/>
        </w:rPr>
        <w:t>1.</w:t>
      </w:r>
      <w:r>
        <w:rPr>
          <w:spacing w:val="-7"/>
        </w:rPr>
        <w:t>×××，性别，×族，××文化，××××年××月</w:t>
      </w:r>
    </w:p>
    <w:p>
      <w:pPr>
        <w:pStyle w:val="7"/>
        <w:spacing w:before="70"/>
        <w:ind w:right="527"/>
        <w:jc w:val="right"/>
      </w:pPr>
      <w:r>
        <w:rPr>
          <w:spacing w:val="-11"/>
        </w:rPr>
        <w:t>××日出生，××××年××月参加工作，现任××单位×</w:t>
      </w:r>
    </w:p>
    <w:p>
      <w:pPr>
        <w:pStyle w:val="7"/>
        <w:spacing w:before="70" w:line="280" w:lineRule="auto"/>
        <w:ind w:left="509" w:right="368"/>
      </w:pPr>
      <w:r>
        <w:rPr>
          <w:spacing w:val="-11"/>
        </w:rPr>
        <w:t>×职务。该同志于××××年××月××日被接收为中共预</w:t>
      </w:r>
      <w:r>
        <w:rPr>
          <w:spacing w:val="-20"/>
        </w:rPr>
        <w:t>备党员，预备期一年，到××××年××月××日预备期满。</w:t>
      </w:r>
      <w:r>
        <w:t>入党介绍人为×××同志、×××同志。</w:t>
      </w:r>
    </w:p>
    <w:p>
      <w:pPr>
        <w:pStyle w:val="7"/>
        <w:spacing w:before="1"/>
        <w:ind w:left="1150"/>
      </w:pPr>
      <w:r>
        <w:rPr>
          <w:rFonts w:ascii="Times New Roman" w:hAnsi="Times New Roman"/>
        </w:rPr>
        <w:t>2.</w:t>
      </w:r>
      <w:r>
        <w:t>……</w:t>
      </w:r>
    </w:p>
    <w:p>
      <w:pPr>
        <w:pStyle w:val="7"/>
        <w:spacing w:before="12"/>
        <w:rPr>
          <w:sz w:val="42"/>
        </w:rPr>
      </w:pPr>
    </w:p>
    <w:p>
      <w:pPr>
        <w:pStyle w:val="7"/>
        <w:ind w:right="522"/>
        <w:jc w:val="right"/>
      </w:pPr>
      <w:r>
        <w:t>公示期限为××××年××月××日—××××年×</w:t>
      </w:r>
    </w:p>
    <w:p>
      <w:pPr>
        <w:pStyle w:val="7"/>
        <w:spacing w:before="70" w:line="280" w:lineRule="auto"/>
        <w:ind w:left="509" w:right="453"/>
        <w:jc w:val="both"/>
      </w:pPr>
      <w:r>
        <w:t>×月××日（</w:t>
      </w:r>
      <w:r>
        <w:rPr>
          <w:rFonts w:ascii="Times New Roman" w:hAnsi="Times New Roman" w:eastAsia="Times New Roman"/>
        </w:rPr>
        <w:t xml:space="preserve">5 </w:t>
      </w:r>
      <w:r>
        <w:t xml:space="preserve">个工作日）。对上述人员如有情况和问题， </w:t>
      </w:r>
      <w:r>
        <w:rPr>
          <w:spacing w:val="-12"/>
        </w:rPr>
        <w:t>可在公示期内反映，反映情况和问题必须实事求是，应签署</w:t>
      </w:r>
      <w:r>
        <w:rPr>
          <w:spacing w:val="-18"/>
        </w:rPr>
        <w:t>或告知真实姓名、工作单位和联系方式；对线索不清的匿名</w:t>
      </w:r>
      <w:r>
        <w:rPr>
          <w:spacing w:val="-14"/>
        </w:rPr>
        <w:t>信和匿名电话，公示期间不予受理。</w:t>
      </w:r>
    </w:p>
    <w:p>
      <w:pPr>
        <w:pStyle w:val="7"/>
        <w:spacing w:before="1" w:line="280" w:lineRule="auto"/>
        <w:ind w:left="1150" w:right="5174"/>
      </w:pPr>
      <w:r>
        <w:t>受理电话：×××× 受理地址：××××</w:t>
      </w:r>
    </w:p>
    <w:p>
      <w:pPr>
        <w:pStyle w:val="7"/>
        <w:spacing w:before="12"/>
        <w:rPr>
          <w:sz w:val="45"/>
        </w:rPr>
      </w:pPr>
    </w:p>
    <w:p>
      <w:pPr>
        <w:pStyle w:val="7"/>
        <w:ind w:left="5128"/>
      </w:pPr>
      <w:r>
        <w:t>中共××支部委员会</w:t>
      </w:r>
    </w:p>
    <w:p>
      <w:pPr>
        <w:pStyle w:val="7"/>
        <w:spacing w:before="130"/>
        <w:ind w:left="4990"/>
      </w:pPr>
      <w:r>
        <w:t>××××年××月××日</w:t>
      </w:r>
    </w:p>
    <w:p>
      <w:pPr>
        <w:spacing w:after="0"/>
        <w:sectPr>
          <w:pgSz w:w="11910" w:h="16840"/>
          <w:pgMar w:top="1600" w:right="1340" w:bottom="1380" w:left="1360" w:header="0" w:footer="1186" w:gutter="0"/>
          <w:cols w:space="720" w:num="1"/>
        </w:sectPr>
      </w:pPr>
    </w:p>
    <w:p>
      <w:pPr>
        <w:pStyle w:val="7"/>
        <w:spacing w:before="7"/>
        <w:rPr>
          <w:sz w:val="9"/>
        </w:rPr>
      </w:pPr>
    </w:p>
    <w:p>
      <w:pPr>
        <w:pStyle w:val="7"/>
        <w:spacing w:before="66"/>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18</w:t>
      </w:r>
      <w:r>
        <w:rPr>
          <w:rFonts w:hint="eastAsia" w:ascii="楷体_GB2312" w:eastAsia="楷体_GB2312"/>
        </w:rPr>
        <w:t>：</w:t>
      </w:r>
    </w:p>
    <w:p>
      <w:pPr>
        <w:pStyle w:val="7"/>
        <w:spacing w:before="12"/>
        <w:rPr>
          <w:rFonts w:ascii="楷体_GB2312"/>
          <w:sz w:val="49"/>
        </w:rPr>
      </w:pPr>
    </w:p>
    <w:p>
      <w:pPr>
        <w:pStyle w:val="6"/>
        <w:ind w:right="18"/>
      </w:pPr>
      <w:r>
        <w:t>预备党员转正表决票（票样）</w:t>
      </w:r>
    </w:p>
    <w:p>
      <w:pPr>
        <w:tabs>
          <w:tab w:val="left" w:pos="6809"/>
          <w:tab w:val="left" w:pos="7510"/>
          <w:tab w:val="left" w:pos="8210"/>
        </w:tabs>
        <w:spacing w:before="129"/>
        <w:ind w:left="509" w:right="0" w:firstLine="0"/>
        <w:jc w:val="left"/>
        <w:rPr>
          <w:sz w:val="28"/>
        </w:rPr>
      </w:pPr>
      <w:r>
        <w:rPr>
          <w:sz w:val="28"/>
        </w:rPr>
        <w:t>党支部名称：</w:t>
      </w:r>
      <w:r>
        <w:rPr>
          <w:sz w:val="28"/>
        </w:rPr>
        <w:tab/>
      </w:r>
      <w:r>
        <w:rPr>
          <w:sz w:val="28"/>
        </w:rPr>
        <w:t>年</w:t>
      </w:r>
      <w:r>
        <w:rPr>
          <w:sz w:val="28"/>
        </w:rPr>
        <w:tab/>
      </w:r>
      <w:r>
        <w:rPr>
          <w:sz w:val="28"/>
        </w:rPr>
        <w:t>月</w:t>
      </w:r>
      <w:r>
        <w:rPr>
          <w:sz w:val="28"/>
        </w:rPr>
        <w:tab/>
      </w:r>
      <w:r>
        <w:rPr>
          <w:sz w:val="28"/>
        </w:rPr>
        <w:t>日</w:t>
      </w:r>
    </w:p>
    <w:p>
      <w:pPr>
        <w:pStyle w:val="7"/>
        <w:spacing w:before="5"/>
        <w:rPr>
          <w:sz w:val="10"/>
        </w:rPr>
      </w:pPr>
    </w:p>
    <w:tbl>
      <w:tblPr>
        <w:tblStyle w:val="8"/>
        <w:tblW w:w="0" w:type="auto"/>
        <w:tblInd w:w="11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1084"/>
        <w:gridCol w:w="851"/>
        <w:gridCol w:w="1702"/>
        <w:gridCol w:w="2235"/>
        <w:gridCol w:w="884"/>
        <w:gridCol w:w="1278"/>
        <w:gridCol w:w="941"/>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23" w:hRule="atLeast"/>
        </w:trPr>
        <w:tc>
          <w:tcPr>
            <w:tcW w:w="5872" w:type="dxa"/>
            <w:gridSpan w:val="4"/>
          </w:tcPr>
          <w:p>
            <w:pPr>
              <w:pStyle w:val="12"/>
              <w:spacing w:before="131"/>
              <w:ind w:left="1814"/>
              <w:rPr>
                <w:rFonts w:hint="eastAsia" w:ascii="仿宋_GB2312" w:eastAsia="仿宋_GB2312"/>
                <w:sz w:val="28"/>
              </w:rPr>
            </w:pPr>
            <w:r>
              <w:rPr>
                <w:rFonts w:hint="eastAsia" w:ascii="仿宋_GB2312" w:eastAsia="仿宋_GB2312"/>
                <w:sz w:val="28"/>
              </w:rPr>
              <w:t>表决对象基本情况</w:t>
            </w:r>
          </w:p>
        </w:tc>
        <w:tc>
          <w:tcPr>
            <w:tcW w:w="3103" w:type="dxa"/>
            <w:gridSpan w:val="3"/>
          </w:tcPr>
          <w:p>
            <w:pPr>
              <w:pStyle w:val="12"/>
              <w:spacing w:before="131"/>
              <w:ind w:left="846"/>
              <w:rPr>
                <w:rFonts w:hint="eastAsia" w:ascii="仿宋_GB2312" w:eastAsia="仿宋_GB2312"/>
                <w:sz w:val="28"/>
              </w:rPr>
            </w:pPr>
            <w:r>
              <w:rPr>
                <w:rFonts w:hint="eastAsia" w:ascii="仿宋_GB2312" w:eastAsia="仿宋_GB2312"/>
                <w:sz w:val="28"/>
              </w:rPr>
              <w:t>表决人意见</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23" w:hRule="atLeast"/>
        </w:trPr>
        <w:tc>
          <w:tcPr>
            <w:tcW w:w="1084" w:type="dxa"/>
          </w:tcPr>
          <w:p>
            <w:pPr>
              <w:pStyle w:val="12"/>
              <w:spacing w:before="131"/>
              <w:ind w:left="190"/>
              <w:rPr>
                <w:rFonts w:hint="eastAsia" w:ascii="仿宋_GB2312" w:eastAsia="仿宋_GB2312"/>
                <w:sz w:val="28"/>
              </w:rPr>
            </w:pPr>
            <w:r>
              <w:rPr>
                <w:rFonts w:hint="eastAsia" w:ascii="仿宋_GB2312" w:eastAsia="仿宋_GB2312"/>
                <w:sz w:val="28"/>
              </w:rPr>
              <w:t>姓 名</w:t>
            </w:r>
          </w:p>
        </w:tc>
        <w:tc>
          <w:tcPr>
            <w:tcW w:w="851" w:type="dxa"/>
          </w:tcPr>
          <w:p>
            <w:pPr>
              <w:pStyle w:val="12"/>
              <w:spacing w:before="131"/>
              <w:ind w:left="144"/>
              <w:rPr>
                <w:rFonts w:hint="eastAsia" w:ascii="仿宋_GB2312" w:eastAsia="仿宋_GB2312"/>
                <w:sz w:val="28"/>
              </w:rPr>
            </w:pPr>
            <w:r>
              <w:rPr>
                <w:rFonts w:hint="eastAsia" w:ascii="仿宋_GB2312" w:eastAsia="仿宋_GB2312"/>
                <w:sz w:val="28"/>
              </w:rPr>
              <w:t>性别</w:t>
            </w:r>
          </w:p>
        </w:tc>
        <w:tc>
          <w:tcPr>
            <w:tcW w:w="1702" w:type="dxa"/>
          </w:tcPr>
          <w:p>
            <w:pPr>
              <w:pStyle w:val="12"/>
              <w:spacing w:before="131"/>
              <w:ind w:left="289"/>
              <w:rPr>
                <w:rFonts w:hint="eastAsia" w:ascii="仿宋_GB2312" w:eastAsia="仿宋_GB2312"/>
                <w:sz w:val="28"/>
              </w:rPr>
            </w:pPr>
            <w:r>
              <w:rPr>
                <w:rFonts w:hint="eastAsia" w:ascii="仿宋_GB2312" w:eastAsia="仿宋_GB2312"/>
                <w:sz w:val="28"/>
              </w:rPr>
              <w:t>出生年月</w:t>
            </w:r>
          </w:p>
        </w:tc>
        <w:tc>
          <w:tcPr>
            <w:tcW w:w="2235" w:type="dxa"/>
          </w:tcPr>
          <w:p>
            <w:pPr>
              <w:pStyle w:val="12"/>
              <w:spacing w:before="131"/>
              <w:ind w:left="135"/>
              <w:rPr>
                <w:rFonts w:hint="eastAsia" w:ascii="仿宋_GB2312" w:eastAsia="仿宋_GB2312"/>
                <w:sz w:val="28"/>
              </w:rPr>
            </w:pPr>
            <w:r>
              <w:rPr>
                <w:rFonts w:hint="eastAsia" w:ascii="仿宋_GB2312" w:eastAsia="仿宋_GB2312"/>
                <w:sz w:val="28"/>
              </w:rPr>
              <w:t>工作单位及职务</w:t>
            </w:r>
          </w:p>
        </w:tc>
        <w:tc>
          <w:tcPr>
            <w:tcW w:w="884" w:type="dxa"/>
          </w:tcPr>
          <w:p>
            <w:pPr>
              <w:pStyle w:val="12"/>
              <w:spacing w:before="131"/>
              <w:ind w:left="158"/>
              <w:rPr>
                <w:rFonts w:hint="eastAsia" w:ascii="仿宋_GB2312" w:eastAsia="仿宋_GB2312"/>
                <w:sz w:val="28"/>
              </w:rPr>
            </w:pPr>
            <w:r>
              <w:rPr>
                <w:rFonts w:hint="eastAsia" w:ascii="仿宋_GB2312" w:eastAsia="仿宋_GB2312"/>
                <w:sz w:val="28"/>
              </w:rPr>
              <w:t>同意</w:t>
            </w:r>
          </w:p>
        </w:tc>
        <w:tc>
          <w:tcPr>
            <w:tcW w:w="1278" w:type="dxa"/>
          </w:tcPr>
          <w:p>
            <w:pPr>
              <w:pStyle w:val="12"/>
              <w:spacing w:before="131"/>
              <w:ind w:left="214"/>
              <w:rPr>
                <w:rFonts w:hint="eastAsia" w:ascii="仿宋_GB2312" w:eastAsia="仿宋_GB2312"/>
                <w:sz w:val="28"/>
              </w:rPr>
            </w:pPr>
            <w:r>
              <w:rPr>
                <w:rFonts w:hint="eastAsia" w:ascii="仿宋_GB2312" w:eastAsia="仿宋_GB2312"/>
                <w:sz w:val="28"/>
              </w:rPr>
              <w:t>不同意</w:t>
            </w:r>
          </w:p>
        </w:tc>
        <w:tc>
          <w:tcPr>
            <w:tcW w:w="941" w:type="dxa"/>
          </w:tcPr>
          <w:p>
            <w:pPr>
              <w:pStyle w:val="12"/>
              <w:spacing w:before="131"/>
              <w:ind w:left="183"/>
              <w:rPr>
                <w:rFonts w:hint="eastAsia" w:ascii="仿宋_GB2312" w:eastAsia="仿宋_GB2312"/>
                <w:sz w:val="28"/>
              </w:rPr>
            </w:pPr>
            <w:r>
              <w:rPr>
                <w:rFonts w:hint="eastAsia" w:ascii="仿宋_GB2312" w:eastAsia="仿宋_GB2312"/>
                <w:sz w:val="28"/>
              </w:rPr>
              <w:t>弃权</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624" w:hRule="atLeast"/>
        </w:trPr>
        <w:tc>
          <w:tcPr>
            <w:tcW w:w="1084" w:type="dxa"/>
          </w:tcPr>
          <w:p>
            <w:pPr>
              <w:pStyle w:val="12"/>
              <w:rPr>
                <w:rFonts w:ascii="Times New Roman"/>
                <w:sz w:val="24"/>
              </w:rPr>
            </w:pPr>
          </w:p>
        </w:tc>
        <w:tc>
          <w:tcPr>
            <w:tcW w:w="851" w:type="dxa"/>
          </w:tcPr>
          <w:p>
            <w:pPr>
              <w:pStyle w:val="12"/>
              <w:rPr>
                <w:rFonts w:ascii="Times New Roman"/>
                <w:sz w:val="24"/>
              </w:rPr>
            </w:pPr>
          </w:p>
        </w:tc>
        <w:tc>
          <w:tcPr>
            <w:tcW w:w="1702" w:type="dxa"/>
          </w:tcPr>
          <w:p>
            <w:pPr>
              <w:pStyle w:val="12"/>
              <w:rPr>
                <w:rFonts w:ascii="Times New Roman"/>
                <w:sz w:val="24"/>
              </w:rPr>
            </w:pPr>
          </w:p>
        </w:tc>
        <w:tc>
          <w:tcPr>
            <w:tcW w:w="2235" w:type="dxa"/>
          </w:tcPr>
          <w:p>
            <w:pPr>
              <w:pStyle w:val="12"/>
              <w:rPr>
                <w:rFonts w:ascii="Times New Roman"/>
                <w:sz w:val="24"/>
              </w:rPr>
            </w:pPr>
          </w:p>
        </w:tc>
        <w:tc>
          <w:tcPr>
            <w:tcW w:w="884" w:type="dxa"/>
          </w:tcPr>
          <w:p>
            <w:pPr>
              <w:pStyle w:val="12"/>
              <w:rPr>
                <w:rFonts w:ascii="Times New Roman"/>
                <w:sz w:val="24"/>
              </w:rPr>
            </w:pPr>
          </w:p>
        </w:tc>
        <w:tc>
          <w:tcPr>
            <w:tcW w:w="1278" w:type="dxa"/>
          </w:tcPr>
          <w:p>
            <w:pPr>
              <w:pStyle w:val="12"/>
              <w:rPr>
                <w:rFonts w:ascii="Times New Roman"/>
                <w:sz w:val="24"/>
              </w:rPr>
            </w:pPr>
          </w:p>
        </w:tc>
        <w:tc>
          <w:tcPr>
            <w:tcW w:w="941" w:type="dxa"/>
          </w:tcPr>
          <w:p>
            <w:pPr>
              <w:pStyle w:val="12"/>
              <w:rPr>
                <w:rFonts w:ascii="Times New Roman"/>
                <w:sz w:val="24"/>
              </w:rPr>
            </w:pPr>
          </w:p>
        </w:tc>
      </w:tr>
    </w:tbl>
    <w:p>
      <w:pPr>
        <w:pStyle w:val="7"/>
        <w:spacing w:before="10"/>
        <w:rPr>
          <w:sz w:val="25"/>
        </w:rPr>
      </w:pPr>
    </w:p>
    <w:p>
      <w:pPr>
        <w:spacing w:before="1" w:line="278" w:lineRule="auto"/>
        <w:ind w:left="1139" w:right="531" w:hanging="630"/>
        <w:jc w:val="left"/>
        <w:rPr>
          <w:rFonts w:hint="eastAsia" w:ascii="楷体_GB2312" w:hAnsi="楷体_GB2312" w:eastAsia="楷体_GB2312"/>
          <w:sz w:val="21"/>
        </w:rPr>
      </w:pPr>
      <w:r>
        <w:rPr>
          <w:rFonts w:hint="eastAsia" w:ascii="楷体_GB2312" w:hAnsi="楷体_GB2312" w:eastAsia="楷体_GB2312"/>
          <w:sz w:val="21"/>
        </w:rPr>
        <w:t>说明：</w:t>
      </w:r>
      <w:r>
        <w:rPr>
          <w:rFonts w:ascii="Times New Roman" w:hAnsi="Times New Roman" w:eastAsia="Times New Roman"/>
          <w:sz w:val="21"/>
        </w:rPr>
        <w:t>1.</w:t>
      </w:r>
      <w:r>
        <w:rPr>
          <w:rFonts w:hint="eastAsia" w:ascii="楷体_GB2312" w:hAnsi="楷体_GB2312" w:eastAsia="楷体_GB2312"/>
          <w:sz w:val="21"/>
        </w:rPr>
        <w:t>表决人对表决对象只能在以上三种意见中选择一种意见，并在下面相应的空格内划“○”，选择两项或两项以上的为无效票；</w:t>
      </w:r>
    </w:p>
    <w:p>
      <w:pPr>
        <w:pStyle w:val="11"/>
        <w:numPr>
          <w:ilvl w:val="0"/>
          <w:numId w:val="24"/>
        </w:numPr>
        <w:tabs>
          <w:tab w:val="left" w:pos="1300"/>
        </w:tabs>
        <w:spacing w:before="0" w:after="0" w:line="240" w:lineRule="auto"/>
        <w:ind w:left="1299" w:right="0" w:hanging="161"/>
        <w:jc w:val="left"/>
        <w:rPr>
          <w:rFonts w:hint="eastAsia" w:ascii="楷体_GB2312" w:eastAsia="楷体_GB2312"/>
          <w:sz w:val="21"/>
        </w:rPr>
      </w:pPr>
      <w:r>
        <w:rPr>
          <w:rFonts w:hint="eastAsia" w:ascii="楷体_GB2312" w:eastAsia="楷体_GB2312"/>
          <w:sz w:val="21"/>
        </w:rPr>
        <w:t>不要随意涂改，符号不正确的视为废票；</w:t>
      </w:r>
    </w:p>
    <w:p>
      <w:pPr>
        <w:pStyle w:val="11"/>
        <w:numPr>
          <w:ilvl w:val="0"/>
          <w:numId w:val="24"/>
        </w:numPr>
        <w:tabs>
          <w:tab w:val="left" w:pos="1300"/>
        </w:tabs>
        <w:spacing w:before="42" w:after="0" w:line="240" w:lineRule="auto"/>
        <w:ind w:left="1299" w:right="0" w:hanging="161"/>
        <w:jc w:val="left"/>
        <w:rPr>
          <w:rFonts w:hint="eastAsia" w:ascii="楷体_GB2312" w:eastAsia="楷体_GB2312"/>
          <w:sz w:val="21"/>
        </w:rPr>
      </w:pPr>
      <w:r>
        <w:rPr>
          <w:rFonts w:hint="eastAsia" w:ascii="楷体_GB2312" w:eastAsia="楷体_GB2312"/>
          <w:sz w:val="21"/>
        </w:rPr>
        <w:t>票决实行无记名投票方式。</w:t>
      </w:r>
    </w:p>
    <w:p>
      <w:pPr>
        <w:spacing w:after="0" w:line="240" w:lineRule="auto"/>
        <w:jc w:val="left"/>
        <w:rPr>
          <w:rFonts w:hint="eastAsia" w:ascii="楷体_GB2312" w:eastAsia="楷体_GB2312"/>
          <w:sz w:val="21"/>
        </w:rPr>
        <w:sectPr>
          <w:pgSz w:w="11910" w:h="16840"/>
          <w:pgMar w:top="1600" w:right="1340" w:bottom="1380" w:left="1360" w:header="0" w:footer="1186" w:gutter="0"/>
          <w:cols w:space="720" w:num="1"/>
        </w:sectPr>
      </w:pPr>
    </w:p>
    <w:p>
      <w:pPr>
        <w:pStyle w:val="7"/>
        <w:spacing w:before="3"/>
        <w:rPr>
          <w:rFonts w:ascii="楷体_GB2312"/>
          <w:sz w:val="8"/>
        </w:rPr>
      </w:pPr>
    </w:p>
    <w:p>
      <w:pPr>
        <w:pStyle w:val="7"/>
        <w:spacing w:before="66"/>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19</w:t>
      </w:r>
      <w:r>
        <w:rPr>
          <w:rFonts w:hint="eastAsia" w:ascii="楷体_GB2312" w:eastAsia="楷体_GB2312"/>
        </w:rPr>
        <w:t>：</w:t>
      </w:r>
    </w:p>
    <w:p>
      <w:pPr>
        <w:pStyle w:val="7"/>
        <w:rPr>
          <w:rFonts w:ascii="楷体_GB2312"/>
          <w:sz w:val="34"/>
        </w:rPr>
      </w:pPr>
    </w:p>
    <w:p>
      <w:pPr>
        <w:pStyle w:val="7"/>
        <w:rPr>
          <w:rFonts w:ascii="楷体_GB2312"/>
          <w:sz w:val="34"/>
        </w:rPr>
      </w:pPr>
    </w:p>
    <w:p>
      <w:pPr>
        <w:pStyle w:val="7"/>
        <w:spacing w:before="11"/>
        <w:rPr>
          <w:rFonts w:ascii="楷体_GB2312"/>
          <w:sz w:val="27"/>
        </w:rPr>
      </w:pPr>
    </w:p>
    <w:p>
      <w:pPr>
        <w:pStyle w:val="4"/>
        <w:spacing w:line="216" w:lineRule="auto"/>
        <w:ind w:left="2612" w:right="1532" w:hanging="1101"/>
      </w:pPr>
      <w:r>
        <w:t>关于审批×××等××名同志为中共正式党员的请示</w:t>
      </w:r>
    </w:p>
    <w:p>
      <w:pPr>
        <w:pStyle w:val="7"/>
        <w:spacing w:before="17"/>
        <w:rPr>
          <w:rFonts w:ascii="方正小标宋简体"/>
          <w:sz w:val="33"/>
        </w:rPr>
      </w:pPr>
    </w:p>
    <w:p>
      <w:pPr>
        <w:pStyle w:val="7"/>
        <w:ind w:left="511"/>
      </w:pPr>
      <w:r>
        <w:t>××党委：</w:t>
      </w:r>
    </w:p>
    <w:p>
      <w:pPr>
        <w:pStyle w:val="7"/>
        <w:spacing w:before="149" w:line="328" w:lineRule="auto"/>
        <w:ind w:left="509" w:right="529" w:firstLine="640"/>
      </w:pPr>
      <w:r>
        <w:rPr>
          <w:spacing w:val="-13"/>
        </w:rPr>
        <w:t>根据发展党员工作有关规定，经党支部党员大会讨论通过，同意×××等××名同志转为中共正式党员。</w:t>
      </w:r>
    </w:p>
    <w:p>
      <w:pPr>
        <w:pStyle w:val="7"/>
        <w:spacing w:line="375" w:lineRule="exact"/>
        <w:ind w:left="1150"/>
      </w:pPr>
      <w:r>
        <w:t>×××等××名同志于××××年××月××日被接</w:t>
      </w:r>
    </w:p>
    <w:p>
      <w:pPr>
        <w:pStyle w:val="7"/>
        <w:spacing w:before="110" w:line="304" w:lineRule="auto"/>
        <w:ind w:left="509" w:right="526"/>
        <w:jc w:val="both"/>
        <w:rPr>
          <w:rFonts w:ascii="Times New Roman" w:hAnsi="Times New Roman" w:eastAsia="Times New Roman"/>
        </w:rPr>
      </w:pPr>
      <w:r>
        <w:rPr>
          <w:spacing w:val="-11"/>
        </w:rPr>
        <w:t>收为中共预备党员，预备期一年，到××××年××月×× 日预备期满。党支部于××××年××月××日召开党员大</w:t>
      </w:r>
      <w:r>
        <w:rPr>
          <w:spacing w:val="-13"/>
        </w:rPr>
        <w:t>会，对×××等××名同志转正问题进行了讨论表决。大会</w:t>
      </w:r>
      <w:r>
        <w:rPr>
          <w:spacing w:val="-12"/>
        </w:rPr>
        <w:t>有表决权的党员××名，实到会有表决权党员××名。经党</w:t>
      </w:r>
      <w:r>
        <w:rPr>
          <w:spacing w:val="-7"/>
        </w:rPr>
        <w:t>支部党员大会讨论并采取无记名投票方式进行表决。表决结果：</w:t>
      </w:r>
      <w:r>
        <w:rPr>
          <w:rFonts w:ascii="Times New Roman" w:hAnsi="Times New Roman" w:eastAsia="Times New Roman"/>
          <w:spacing w:val="-7"/>
        </w:rPr>
        <w:t>1.</w:t>
      </w:r>
      <w:r>
        <w:rPr>
          <w:spacing w:val="-7"/>
        </w:rPr>
        <w:t>对×××同志，××票赞成，××票反对，××票弃权。</w:t>
      </w:r>
      <w:r>
        <w:rPr>
          <w:rFonts w:ascii="Times New Roman" w:hAnsi="Times New Roman" w:eastAsia="Times New Roman"/>
          <w:spacing w:val="-7"/>
        </w:rPr>
        <w:t>2.......</w:t>
      </w:r>
    </w:p>
    <w:p>
      <w:pPr>
        <w:pStyle w:val="7"/>
        <w:spacing w:line="304" w:lineRule="auto"/>
        <w:ind w:left="509" w:right="526" w:firstLine="640"/>
      </w:pPr>
      <w:r>
        <w:rPr>
          <w:spacing w:val="-13"/>
        </w:rPr>
        <w:t>根据表决结果，同意×××等××名同志按期转正</w:t>
      </w:r>
      <w:r>
        <w:rPr>
          <w:spacing w:val="-318"/>
        </w:rPr>
        <w:t>。</w:t>
      </w:r>
      <w:r>
        <w:t>（</w:t>
      </w:r>
      <w:r>
        <w:rPr>
          <w:spacing w:val="-12"/>
        </w:rPr>
        <w:t>若</w:t>
      </w:r>
      <w:r>
        <w:rPr>
          <w:spacing w:val="-8"/>
        </w:rPr>
        <w:t>党支部上级党组织为党总支的，此处应增加“××××年×</w:t>
      </w:r>
    </w:p>
    <w:p>
      <w:pPr>
        <w:pStyle w:val="7"/>
        <w:spacing w:line="408" w:lineRule="exact"/>
        <w:ind w:left="509"/>
      </w:pPr>
      <w:r>
        <w:t>×月××日，报××党总支审议并通过”）。</w:t>
      </w:r>
    </w:p>
    <w:p>
      <w:pPr>
        <w:pStyle w:val="7"/>
        <w:spacing w:before="106"/>
        <w:ind w:left="1150"/>
      </w:pPr>
      <w:r>
        <w:t>现将×××等××名同志相关材料报送党委，请审批。</w:t>
      </w:r>
    </w:p>
    <w:p>
      <w:pPr>
        <w:pStyle w:val="7"/>
      </w:pPr>
    </w:p>
    <w:p>
      <w:pPr>
        <w:pStyle w:val="7"/>
        <w:spacing w:before="10"/>
        <w:rPr>
          <w:sz w:val="22"/>
        </w:rPr>
      </w:pPr>
    </w:p>
    <w:p>
      <w:pPr>
        <w:pStyle w:val="7"/>
        <w:ind w:left="2590"/>
      </w:pPr>
      <w:r>
        <w:t>中共××支部委员会（党支部书记签字）</w:t>
      </w:r>
    </w:p>
    <w:p>
      <w:pPr>
        <w:pStyle w:val="7"/>
        <w:spacing w:before="150"/>
        <w:ind w:left="4301"/>
      </w:pPr>
      <w:r>
        <w:t>××××年××月××日</w:t>
      </w:r>
    </w:p>
    <w:p>
      <w:pPr>
        <w:spacing w:after="0"/>
        <w:sectPr>
          <w:pgSz w:w="11910" w:h="16840"/>
          <w:pgMar w:top="1600" w:right="1340" w:bottom="1380" w:left="1360" w:header="0" w:footer="1186" w:gutter="0"/>
          <w:cols w:space="720" w:num="1"/>
        </w:sectPr>
      </w:pPr>
    </w:p>
    <w:p>
      <w:pPr>
        <w:pStyle w:val="7"/>
        <w:spacing w:before="3"/>
        <w:rPr>
          <w:sz w:val="8"/>
        </w:rPr>
      </w:pPr>
    </w:p>
    <w:p>
      <w:pPr>
        <w:pStyle w:val="7"/>
        <w:spacing w:before="66"/>
        <w:ind w:left="509"/>
        <w:rPr>
          <w:rFonts w:hint="eastAsia" w:ascii="楷体_GB2312" w:eastAsia="楷体_GB2312"/>
        </w:rPr>
      </w:pPr>
      <w:r>
        <w:rPr>
          <w:rFonts w:hint="eastAsia" w:ascii="楷体_GB2312" w:eastAsia="楷体_GB2312"/>
        </w:rPr>
        <w:t xml:space="preserve">参考模板 </w:t>
      </w:r>
      <w:r>
        <w:rPr>
          <w:rFonts w:ascii="Times New Roman" w:eastAsia="Times New Roman"/>
        </w:rPr>
        <w:t>20</w:t>
      </w:r>
      <w:r>
        <w:rPr>
          <w:rFonts w:hint="eastAsia" w:ascii="楷体_GB2312" w:eastAsia="楷体_GB2312"/>
        </w:rPr>
        <w:t>：</w:t>
      </w:r>
    </w:p>
    <w:p>
      <w:pPr>
        <w:pStyle w:val="7"/>
        <w:rPr>
          <w:rFonts w:ascii="楷体_GB2312"/>
          <w:sz w:val="34"/>
        </w:rPr>
      </w:pPr>
    </w:p>
    <w:p>
      <w:pPr>
        <w:pStyle w:val="7"/>
        <w:spacing w:before="5"/>
        <w:rPr>
          <w:rFonts w:ascii="楷体_GB2312"/>
          <w:sz w:val="49"/>
        </w:rPr>
      </w:pPr>
    </w:p>
    <w:p>
      <w:pPr>
        <w:pStyle w:val="4"/>
        <w:spacing w:line="216" w:lineRule="auto"/>
        <w:ind w:left="2171" w:right="1531" w:hanging="660"/>
      </w:pPr>
      <w:r>
        <w:t>关于对×××等××名同志转为中共正式党员的审批意见</w:t>
      </w:r>
    </w:p>
    <w:p>
      <w:pPr>
        <w:pStyle w:val="7"/>
        <w:spacing w:before="16"/>
        <w:rPr>
          <w:rFonts w:ascii="方正小标宋简体"/>
          <w:sz w:val="33"/>
        </w:rPr>
      </w:pPr>
    </w:p>
    <w:p>
      <w:pPr>
        <w:pStyle w:val="7"/>
        <w:ind w:left="511"/>
      </w:pPr>
      <w:r>
        <w:t>××党支部：</w:t>
      </w:r>
    </w:p>
    <w:p>
      <w:pPr>
        <w:pStyle w:val="7"/>
        <w:spacing w:before="150" w:line="328" w:lineRule="auto"/>
        <w:ind w:left="509" w:right="517" w:firstLine="640"/>
      </w:pPr>
      <w:r>
        <w:t>《关于审批×××等××名同志为中共正式党员的请示》收悉。</w:t>
      </w:r>
    </w:p>
    <w:p>
      <w:pPr>
        <w:pStyle w:val="7"/>
        <w:spacing w:line="406" w:lineRule="exact"/>
        <w:ind w:left="1150"/>
      </w:pPr>
      <w:r>
        <w:t>××××年××月××日，党委会审议讨论了×××等</w:t>
      </w:r>
    </w:p>
    <w:p>
      <w:pPr>
        <w:pStyle w:val="7"/>
        <w:spacing w:before="151"/>
        <w:ind w:left="509"/>
      </w:pPr>
      <w:r>
        <w:t>××名同志的转正问题。党委委员共×名，实际到会×名。</w:t>
      </w:r>
    </w:p>
    <w:p>
      <w:pPr>
        <w:pStyle w:val="7"/>
        <w:spacing w:before="150" w:line="328" w:lineRule="auto"/>
        <w:ind w:left="509" w:right="372"/>
      </w:pPr>
      <w:r>
        <w:rPr>
          <w:spacing w:val="-12"/>
        </w:rPr>
        <w:t>×名党委委员一致认为，×××等××名同志已具备正式党</w:t>
      </w:r>
      <w:r>
        <w:rPr>
          <w:spacing w:val="-3"/>
        </w:rPr>
        <w:t>员条件，入党手续完备，同意批准按期转为中共正式党员， 党龄自××××年××月××日算起。</w:t>
      </w:r>
    </w:p>
    <w:p>
      <w:pPr>
        <w:pStyle w:val="7"/>
      </w:pPr>
    </w:p>
    <w:p>
      <w:pPr>
        <w:pStyle w:val="7"/>
      </w:pPr>
    </w:p>
    <w:p>
      <w:pPr>
        <w:pStyle w:val="7"/>
        <w:rPr>
          <w:sz w:val="23"/>
        </w:rPr>
      </w:pPr>
    </w:p>
    <w:p>
      <w:pPr>
        <w:pStyle w:val="7"/>
        <w:tabs>
          <w:tab w:val="left" w:pos="3652"/>
        </w:tabs>
        <w:ind w:left="293"/>
        <w:jc w:val="center"/>
      </w:pPr>
      <w:r>
        <w:t>党委盖章</w:t>
      </w:r>
      <w:r>
        <w:tab/>
      </w:r>
      <w:r>
        <w:t>党委书记签名（盖章）</w:t>
      </w:r>
    </w:p>
    <w:p>
      <w:pPr>
        <w:pStyle w:val="7"/>
        <w:spacing w:before="150"/>
        <w:ind w:left="3674" w:right="18"/>
        <w:jc w:val="center"/>
      </w:pPr>
      <w:r>
        <w:t>××××年××月××日</w:t>
      </w:r>
    </w:p>
    <w:p>
      <w:pPr>
        <w:spacing w:after="0"/>
        <w:jc w:val="center"/>
        <w:sectPr>
          <w:pgSz w:w="11910" w:h="16840"/>
          <w:pgMar w:top="1600" w:right="1340" w:bottom="1380" w:left="1360" w:header="0" w:footer="1186" w:gutter="0"/>
          <w:cols w:space="720" w:num="1"/>
        </w:sectPr>
      </w:pPr>
    </w:p>
    <w:p>
      <w:pPr>
        <w:pStyle w:val="7"/>
        <w:rPr>
          <w:rFonts w:ascii="Times New Roman"/>
          <w:sz w:val="20"/>
        </w:rPr>
      </w:pPr>
      <w:r>
        <w:pict>
          <v:shape id="_x0000_s1083" o:spid="_x0000_s1083" o:spt="202" type="#_x0000_t202" style="position:absolute;left:0pt;margin-left:18pt;margin-top:819.65pt;height:13.7pt;width:354pt;mso-position-horizontal-relative:page;mso-position-vertical-relative:page;z-index:-251608064;mso-width-relative:page;mso-height-relative:page;" filled="f" stroked="f" coordsize="21600,21600">
            <v:path/>
            <v:fill on="f" focussize="0,0"/>
            <v:stroke on="f" joinstyle="miter"/>
            <v:imagedata o:title=""/>
            <o:lock v:ext="edit"/>
            <v:textbox inset="0mm,0mm,0mm,0mm">
              <w:txbxContent>
                <w:p>
                  <w:pPr>
                    <w:spacing w:before="0" w:line="274" w:lineRule="exact"/>
                    <w:ind w:left="0" w:right="0" w:firstLine="0"/>
                    <w:jc w:val="left"/>
                    <w:rPr>
                      <w:rFonts w:hint="eastAsia" w:ascii="宋体" w:eastAsia="宋体"/>
                      <w:sz w:val="24"/>
                    </w:rPr>
                  </w:pPr>
                  <w:r>
                    <w:rPr>
                      <w:rFonts w:hint="eastAsia" w:ascii="宋体" w:eastAsia="宋体"/>
                      <w:sz w:val="24"/>
                    </w:rPr>
                    <w:t xml:space="preserve">PDF 文件使用 "pdfFactory Pro" 试用版本创建 </w:t>
                  </w:r>
                  <w:r>
                    <w:fldChar w:fldCharType="begin"/>
                  </w:r>
                  <w:r>
                    <w:instrText xml:space="preserve"> HYPERLINK "http://www.fineprint.cn/" \h </w:instrText>
                  </w:r>
                  <w:r>
                    <w:fldChar w:fldCharType="separate"/>
                  </w:r>
                  <w:r>
                    <w:rPr>
                      <w:rFonts w:hint="eastAsia" w:ascii="宋体" w:eastAsia="宋体"/>
                      <w:color w:val="0000FF"/>
                      <w:sz w:val="24"/>
                    </w:rPr>
                    <w:t>www.fineprint.cn</w:t>
                  </w:r>
                  <w:r>
                    <w:rPr>
                      <w:rFonts w:hint="eastAsia" w:ascii="宋体" w:eastAsia="宋体"/>
                      <w:color w:val="0000FF"/>
                      <w:sz w:val="24"/>
                    </w:rPr>
                    <w:fldChar w:fldCharType="end"/>
                  </w:r>
                </w:p>
              </w:txbxContent>
            </v:textbox>
          </v:shape>
        </w:pict>
      </w:r>
      <w:r>
        <w:pict>
          <v:line id="_x0000_s1084" o:spid="_x0000_s1084" o:spt="20" style="position:absolute;left:0pt;margin-left:79.55pt;margin-top:691.7pt;height:0pt;width:436.55pt;mso-position-horizontal-relative:page;mso-position-vertical-relative:page;z-index:251750400;mso-width-relative:page;mso-height-relative:page;" stroked="t" coordsize="21600,21600">
            <v:path arrowok="t"/>
            <v:fill focussize="0,0"/>
            <v:stroke weight="0.3pt" color="#000000"/>
            <v:imagedata o:title=""/>
            <o:lock v:ext="edit"/>
          </v:line>
        </w:pict>
      </w:r>
      <w:r>
        <w:pict>
          <v:line id="_x0000_s1085" o:spid="_x0000_s1085" o:spt="20" style="position:absolute;left:0pt;margin-left:79.55pt;margin-top:720pt;height:0pt;width:436.55pt;mso-position-horizontal-relative:page;mso-position-vertical-relative:page;z-index:251751424;mso-width-relative:page;mso-height-relative:page;" stroked="t" coordsize="21600,21600">
            <v:path arrowok="t"/>
            <v:fill focussize="0,0"/>
            <v:stroke weight="0.3pt" color="#000000"/>
            <v:imagedata o:title=""/>
            <o:lock v:ext="edit"/>
          </v:line>
        </w:pict>
      </w:r>
      <w:r>
        <w:pict>
          <v:rect id="_x0000_s1086" o:spid="_x0000_s1086" o:spt="1" style="position:absolute;left:0pt;margin-left:5.5pt;margin-top:807.35pt;height:34.6pt;width:589.45pt;mso-position-horizontal-relative:page;mso-position-vertical-relative:page;z-index:251752448;mso-width-relative:page;mso-height-relative:page;" fillcolor="#FFFFFF" filled="t" stroked="f" coordsize="21600,21600">
            <v:path/>
            <v:fill on="t" focussize="0,0"/>
            <v:stroke on="f"/>
            <v:imagedata o:title=""/>
            <o:lock v:ext="edit"/>
          </v:rect>
        </w:pict>
      </w: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rPr>
          <w:rFonts w:ascii="Times New Roman"/>
          <w:sz w:val="20"/>
        </w:rPr>
      </w:pPr>
    </w:p>
    <w:p>
      <w:pPr>
        <w:pStyle w:val="7"/>
        <w:spacing w:before="6"/>
        <w:rPr>
          <w:rFonts w:ascii="Times New Roman"/>
          <w:sz w:val="16"/>
        </w:rPr>
      </w:pPr>
    </w:p>
    <w:p>
      <w:pPr>
        <w:tabs>
          <w:tab w:val="left" w:pos="5783"/>
        </w:tabs>
        <w:spacing w:line="240" w:lineRule="auto"/>
        <w:ind w:left="104" w:right="0" w:firstLine="0"/>
        <w:rPr>
          <w:rFonts w:ascii="Times New Roman"/>
          <w:sz w:val="20"/>
        </w:rPr>
      </w:pPr>
      <w:r>
        <w:rPr>
          <w:rFonts w:ascii="Times New Roman"/>
          <w:sz w:val="20"/>
        </w:rPr>
        <w:drawing>
          <wp:inline distT="0" distB="0" distL="0" distR="0">
            <wp:extent cx="2925445" cy="167640"/>
            <wp:effectExtent l="0" t="0" r="0" b="0"/>
            <wp:docPr id="23" name="image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mage21.png"/>
                    <pic:cNvPicPr>
                      <a:picLocks noChangeAspect="1"/>
                    </pic:cNvPicPr>
                  </pic:nvPicPr>
                  <pic:blipFill>
                    <a:blip r:embed="rId61" cstate="print"/>
                    <a:stretch>
                      <a:fillRect/>
                    </a:stretch>
                  </pic:blipFill>
                  <pic:spPr>
                    <a:xfrm>
                      <a:off x="0" y="0"/>
                      <a:ext cx="2925947" cy="168020"/>
                    </a:xfrm>
                    <a:prstGeom prst="rect">
                      <a:avLst/>
                    </a:prstGeom>
                  </pic:spPr>
                </pic:pic>
              </a:graphicData>
            </a:graphic>
          </wp:inline>
        </w:drawing>
      </w:r>
      <w:r>
        <w:rPr>
          <w:rFonts w:ascii="Times New Roman"/>
          <w:sz w:val="20"/>
        </w:rPr>
        <w:tab/>
      </w:r>
      <w:r>
        <w:rPr>
          <w:rFonts w:ascii="Times New Roman"/>
          <w:position w:val="3"/>
          <w:sz w:val="20"/>
        </w:rPr>
        <w:drawing>
          <wp:inline distT="0" distB="0" distL="0" distR="0">
            <wp:extent cx="328295" cy="121285"/>
            <wp:effectExtent l="0" t="0" r="0" b="0"/>
            <wp:docPr id="25" name="image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image22.png"/>
                    <pic:cNvPicPr>
                      <a:picLocks noChangeAspect="1"/>
                    </pic:cNvPicPr>
                  </pic:nvPicPr>
                  <pic:blipFill>
                    <a:blip r:embed="rId62" cstate="print"/>
                    <a:stretch>
                      <a:fillRect/>
                    </a:stretch>
                  </pic:blipFill>
                  <pic:spPr>
                    <a:xfrm>
                      <a:off x="0" y="0"/>
                      <a:ext cx="328910" cy="121443"/>
                    </a:xfrm>
                    <a:prstGeom prst="rect">
                      <a:avLst/>
                    </a:prstGeom>
                  </pic:spPr>
                </pic:pic>
              </a:graphicData>
            </a:graphic>
          </wp:inline>
        </w:drawing>
      </w:r>
      <w:r>
        <w:rPr>
          <w:rFonts w:ascii="Times New Roman"/>
          <w:spacing w:val="70"/>
          <w:position w:val="3"/>
          <w:sz w:val="20"/>
        </w:rPr>
        <w:t xml:space="preserve"> </w:t>
      </w:r>
      <w:r>
        <w:rPr>
          <w:rFonts w:ascii="Times New Roman"/>
          <w:spacing w:val="70"/>
          <w:sz w:val="20"/>
        </w:rPr>
        <w:drawing>
          <wp:inline distT="0" distB="0" distL="0" distR="0">
            <wp:extent cx="154305" cy="166370"/>
            <wp:effectExtent l="0" t="0" r="0" b="0"/>
            <wp:docPr id="27" name="image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image23.png"/>
                    <pic:cNvPicPr>
                      <a:picLocks noChangeAspect="1"/>
                    </pic:cNvPicPr>
                  </pic:nvPicPr>
                  <pic:blipFill>
                    <a:blip r:embed="rId63" cstate="print"/>
                    <a:stretch>
                      <a:fillRect/>
                    </a:stretch>
                  </pic:blipFill>
                  <pic:spPr>
                    <a:xfrm>
                      <a:off x="0" y="0"/>
                      <a:ext cx="154691" cy="166687"/>
                    </a:xfrm>
                    <a:prstGeom prst="rect">
                      <a:avLst/>
                    </a:prstGeom>
                  </pic:spPr>
                </pic:pic>
              </a:graphicData>
            </a:graphic>
          </wp:inline>
        </w:drawing>
      </w:r>
      <w:r>
        <w:rPr>
          <w:rFonts w:ascii="Times New Roman"/>
          <w:spacing w:val="54"/>
          <w:sz w:val="19"/>
        </w:rPr>
        <w:t xml:space="preserve"> </w:t>
      </w:r>
      <w:r>
        <w:rPr>
          <w:rFonts w:ascii="Times New Roman"/>
          <w:spacing w:val="54"/>
          <w:position w:val="3"/>
          <w:sz w:val="20"/>
        </w:rPr>
        <w:drawing>
          <wp:inline distT="0" distB="0" distL="0" distR="0">
            <wp:extent cx="65405" cy="121285"/>
            <wp:effectExtent l="0" t="0" r="0" b="0"/>
            <wp:docPr id="29" name="image2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image24.png"/>
                    <pic:cNvPicPr>
                      <a:picLocks noChangeAspect="1"/>
                    </pic:cNvPicPr>
                  </pic:nvPicPr>
                  <pic:blipFill>
                    <a:blip r:embed="rId64" cstate="print"/>
                    <a:stretch>
                      <a:fillRect/>
                    </a:stretch>
                  </pic:blipFill>
                  <pic:spPr>
                    <a:xfrm>
                      <a:off x="0" y="0"/>
                      <a:ext cx="65782" cy="121443"/>
                    </a:xfrm>
                    <a:prstGeom prst="rect">
                      <a:avLst/>
                    </a:prstGeom>
                  </pic:spPr>
                </pic:pic>
              </a:graphicData>
            </a:graphic>
          </wp:inline>
        </w:drawing>
      </w:r>
      <w:r>
        <w:rPr>
          <w:rFonts w:ascii="Times New Roman"/>
          <w:spacing w:val="71"/>
          <w:position w:val="3"/>
          <w:sz w:val="20"/>
        </w:rPr>
        <w:t xml:space="preserve"> </w:t>
      </w:r>
      <w:r>
        <w:rPr>
          <w:rFonts w:ascii="Times New Roman"/>
          <w:spacing w:val="71"/>
          <w:position w:val="1"/>
          <w:sz w:val="20"/>
        </w:rPr>
        <w:drawing>
          <wp:inline distT="0" distB="0" distL="0" distR="0">
            <wp:extent cx="113030" cy="158115"/>
            <wp:effectExtent l="0" t="0" r="0" b="0"/>
            <wp:docPr id="31" name="image2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mage25.png"/>
                    <pic:cNvPicPr>
                      <a:picLocks noChangeAspect="1"/>
                    </pic:cNvPicPr>
                  </pic:nvPicPr>
                  <pic:blipFill>
                    <a:blip r:embed="rId65" cstate="print"/>
                    <a:stretch>
                      <a:fillRect/>
                    </a:stretch>
                  </pic:blipFill>
                  <pic:spPr>
                    <a:xfrm>
                      <a:off x="0" y="0"/>
                      <a:ext cx="113347" cy="158686"/>
                    </a:xfrm>
                    <a:prstGeom prst="rect">
                      <a:avLst/>
                    </a:prstGeom>
                  </pic:spPr>
                </pic:pic>
              </a:graphicData>
            </a:graphic>
          </wp:inline>
        </w:drawing>
      </w:r>
      <w:r>
        <w:rPr>
          <w:rFonts w:ascii="Times New Roman"/>
          <w:spacing w:val="127"/>
          <w:position w:val="1"/>
          <w:sz w:val="19"/>
        </w:rPr>
        <w:t xml:space="preserve"> </w:t>
      </w:r>
      <w:r>
        <w:rPr>
          <w:rFonts w:ascii="Times New Roman"/>
          <w:spacing w:val="127"/>
          <w:position w:val="3"/>
          <w:sz w:val="20"/>
        </w:rPr>
        <w:pict>
          <v:group id="_x0000_s1087" o:spid="_x0000_s1087" o:spt="203" style="height:9.6pt;width:11.85pt;" coordsize="237,192">
            <o:lock v:ext="edit"/>
            <v:shape id="_x0000_s1088" o:spid="_x0000_s1088" style="position:absolute;left:1;top:1;height:188;width:74;" fillcolor="#000000" filled="t" stroked="f" coordorigin="1,1" coordsize="74,188" path="m75,185l5,185,5,189,75,189,75,185xm61,184l18,184,13,185,67,185,61,184xm51,22l22,22,22,24,26,28,26,30,28,34,28,176,26,178,26,180,22,184,57,184,53,180,53,178,51,174,51,22xm51,1l47,1,1,22,3,26,9,24,14,22,51,22,51,1xe">
              <v:path arrowok="t"/>
              <v:fill on="t" focussize="0,0"/>
              <v:stroke on="f"/>
              <v:imagedata o:title=""/>
              <o:lock v:ext="edit"/>
            </v:shape>
            <v:shape id="_x0000_s1089" o:spid="_x0000_s1089" style="position:absolute;left:1;top:1;height:188;width:74;" filled="f" stroked="t" coordorigin="1,1" coordsize="74,188" path="m1,22l47,1,51,1,51,156,51,168,51,174,53,178,53,180,55,182,57,184,61,184,67,185,75,185,75,189,5,189,5,185,13,185,18,184,22,184,24,182,26,180,26,178,28,176,28,168,28,156,28,55,28,42,28,34,26,30,26,28,24,26,22,24,22,22,20,22,16,22,14,22,9,24,3,26,1,22xe">
              <v:path arrowok="t"/>
              <v:fill on="f" focussize="0,0"/>
              <v:stroke weight="0.1pt" color="#000000"/>
              <v:imagedata o:title=""/>
              <o:lock v:ext="edit"/>
            </v:shape>
            <v:shape id="_x0000_s1090" o:spid="_x0000_s1090" o:spt="75" type="#_x0000_t75" style="position:absolute;left:120;top:4;height:188;width:117;" filled="f" stroked="f" coordsize="21600,21600">
              <v:path/>
              <v:fill on="f" focussize="0,0"/>
              <v:stroke on="f"/>
              <v:imagedata r:id="rId66" o:title=""/>
              <o:lock v:ext="edit" aspectratio="t"/>
            </v:shape>
            <w10:wrap type="none"/>
            <w10:anchorlock/>
          </v:group>
        </w:pict>
      </w:r>
      <w:r>
        <w:rPr>
          <w:rFonts w:ascii="Times New Roman"/>
          <w:spacing w:val="90"/>
          <w:position w:val="3"/>
          <w:sz w:val="20"/>
        </w:rPr>
        <w:t xml:space="preserve"> </w:t>
      </w:r>
      <w:r>
        <w:rPr>
          <w:rFonts w:ascii="Times New Roman"/>
          <w:spacing w:val="90"/>
          <w:position w:val="3"/>
          <w:sz w:val="20"/>
        </w:rPr>
        <w:drawing>
          <wp:inline distT="0" distB="0" distL="0" distR="0">
            <wp:extent cx="80645" cy="128270"/>
            <wp:effectExtent l="0" t="0" r="0" b="0"/>
            <wp:docPr id="33" name="image2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image27.png"/>
                    <pic:cNvPicPr>
                      <a:picLocks noChangeAspect="1"/>
                    </pic:cNvPicPr>
                  </pic:nvPicPr>
                  <pic:blipFill>
                    <a:blip r:embed="rId67" cstate="print"/>
                    <a:stretch>
                      <a:fillRect/>
                    </a:stretch>
                  </pic:blipFill>
                  <pic:spPr>
                    <a:xfrm>
                      <a:off x="0" y="0"/>
                      <a:ext cx="80682" cy="128587"/>
                    </a:xfrm>
                    <a:prstGeom prst="rect">
                      <a:avLst/>
                    </a:prstGeom>
                  </pic:spPr>
                </pic:pic>
              </a:graphicData>
            </a:graphic>
          </wp:inline>
        </w:drawing>
      </w:r>
      <w:r>
        <w:rPr>
          <w:rFonts w:ascii="Times New Roman"/>
          <w:spacing w:val="68"/>
          <w:position w:val="3"/>
          <w:sz w:val="20"/>
        </w:rPr>
        <w:t xml:space="preserve"> </w:t>
      </w:r>
      <w:r>
        <w:rPr>
          <w:rFonts w:ascii="Times New Roman"/>
          <w:spacing w:val="68"/>
          <w:sz w:val="20"/>
        </w:rPr>
        <w:drawing>
          <wp:inline distT="0" distB="0" distL="0" distR="0">
            <wp:extent cx="311150" cy="169545"/>
            <wp:effectExtent l="0" t="0" r="0" b="0"/>
            <wp:docPr id="35" name="image2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image28.png"/>
                    <pic:cNvPicPr>
                      <a:picLocks noChangeAspect="1"/>
                    </pic:cNvPicPr>
                  </pic:nvPicPr>
                  <pic:blipFill>
                    <a:blip r:embed="rId68" cstate="print"/>
                    <a:stretch>
                      <a:fillRect/>
                    </a:stretch>
                  </pic:blipFill>
                  <pic:spPr>
                    <a:xfrm>
                      <a:off x="0" y="0"/>
                      <a:ext cx="311494" cy="170021"/>
                    </a:xfrm>
                    <a:prstGeom prst="rect">
                      <a:avLst/>
                    </a:prstGeom>
                  </pic:spPr>
                </pic:pic>
              </a:graphicData>
            </a:graphic>
          </wp:inline>
        </w:drawing>
      </w:r>
    </w:p>
    <w:sectPr>
      <w:footerReference r:id="rId39" w:type="even"/>
      <w:pgSz w:w="11900" w:h="16840"/>
      <w:pgMar w:top="1600" w:right="1640" w:bottom="1300" w:left="1680" w:header="0" w:footer="1106"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E0000" w:usb2="00000000" w:usb3="00000000" w:csb0="00040000" w:csb1="00000000"/>
  </w:font>
  <w:font w:name="Microsoft JhengHei">
    <w:panose1 w:val="020B0604030504040204"/>
    <w:charset w:val="88"/>
    <w:family w:val="swiss"/>
    <w:pitch w:val="default"/>
    <w:sig w:usb0="00000087" w:usb1="28AF4000" w:usb2="00000016" w:usb3="00000000" w:csb0="00100009" w:csb1="00000000"/>
  </w:font>
  <w:font w:name="微软雅黑">
    <w:panose1 w:val="020B0503020204020204"/>
    <w:charset w:val="86"/>
    <w:family w:val="swiss"/>
    <w:pitch w:val="default"/>
    <w:sig w:usb0="80000287" w:usb1="280F3C52" w:usb2="00000016" w:usb3="00000000" w:csb0="0004001F"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49" o:spid="_x0000_s2049" o:spt="202" type="#_x0000_t202" style="position:absolute;left:0pt;margin-left:468.25pt;margin-top:771.65pt;height:18pt;width:37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1</w:t>
                </w:r>
                <w:r>
                  <w:fldChar w:fldCharType="end"/>
                </w:r>
                <w:r>
                  <w:rPr>
                    <w:rFonts w:ascii="宋体"/>
                    <w:sz w:val="28"/>
                  </w:rPr>
                  <w:t xml:space="preserve"> -</w:t>
                </w:r>
              </w:p>
            </w:txbxContent>
          </v:textbox>
        </v:shape>
      </w:pic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70" o:spid="_x0000_s2070" o:spt="202" type="#_x0000_t202" style="position:absolute;left:0pt;margin-left:276.6pt;margin-top:797.35pt;height:13.3pt;width:42pt;mso-position-horizontal-relative:page;mso-position-vertical-relative:page;z-index:-25163366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6 </w:t>
                </w:r>
                <w:r>
                  <w:rPr>
                    <w:rFonts w:ascii="宋体" w:hAnsi="宋体"/>
                    <w:sz w:val="24"/>
                  </w:rPr>
                  <w:t>—</w:t>
                </w:r>
              </w:p>
            </w:txbxContent>
          </v:textbox>
        </v:shape>
      </w:pict>
    </w:r>
    <w:r>
      <w:pict>
        <v:rect id="_x0000_s2071" o:spid="_x0000_s2071" o:spt="1" style="position:absolute;left:0pt;margin-left:268.65pt;margin-top:792.15pt;height:22.15pt;width:84.45pt;mso-position-horizontal-relative:page;mso-position-vertical-relative:page;z-index:-251632640;mso-width-relative:page;mso-height-relative:page;" fillcolor="#FFFFFF" filled="t" stroked="f" coordsize="21600,21600">
          <v:path/>
          <v:fill on="t" focussize="0,0"/>
          <v:stroke on="f"/>
          <v:imagedata o:title=""/>
          <o:lock v:ext="edit"/>
        </v:rect>
      </w:pict>
    </w:r>
    <w:r>
      <w:pict>
        <v:shape id="_x0000_s2072" o:spid="_x0000_s2072" o:spt="202" type="#_x0000_t202" style="position:absolute;left:0pt;margin-left:89.7pt;margin-top:771.65pt;height:18pt;width:44pt;mso-position-horizontal-relative:page;mso-position-vertical-relative:page;z-index:-251631616;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32</w:t>
                </w:r>
                <w:r>
                  <w:fldChar w:fldCharType="end"/>
                </w:r>
                <w:r>
                  <w:rPr>
                    <w:rFonts w:ascii="宋体"/>
                    <w:sz w:val="28"/>
                  </w:rPr>
                  <w:t xml:space="preserve"> -</w:t>
                </w:r>
              </w:p>
            </w:txbxContent>
          </v:textbox>
        </v:shape>
      </w:pic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73" o:spid="_x0000_s2073" o:spt="202" type="#_x0000_t202" style="position:absolute;left:0pt;margin-left:461.5pt;margin-top:771.65pt;height:18pt;width:44pt;mso-position-horizontal-relative:page;mso-position-vertical-relative:page;z-index:-251630592;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39</w:t>
                </w:r>
                <w:r>
                  <w:fldChar w:fldCharType="end"/>
                </w:r>
                <w:r>
                  <w:rPr>
                    <w:rFonts w:ascii="宋体"/>
                    <w:sz w:val="28"/>
                  </w:rPr>
                  <w:t xml:space="preserve"> -</w:t>
                </w:r>
              </w:p>
            </w:txbxContent>
          </v:textbox>
        </v:shape>
      </w:pic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74" o:spid="_x0000_s2074" o:spt="202" type="#_x0000_t202" style="position:absolute;left:0pt;margin-left:89.7pt;margin-top:771.65pt;height:18pt;width:44pt;mso-position-horizontal-relative:page;mso-position-vertical-relative:page;z-index:-25162956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40</w:t>
                </w:r>
                <w:r>
                  <w:fldChar w:fldCharType="end"/>
                </w:r>
                <w:r>
                  <w:rPr>
                    <w:rFonts w:ascii="宋体"/>
                    <w:sz w:val="28"/>
                  </w:rPr>
                  <w:t xml:space="preserve"> -</w:t>
                </w:r>
              </w:p>
            </w:txbxContent>
          </v:textbox>
        </v:shape>
      </w:pic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75" o:spid="_x0000_s2075" o:spt="202" type="#_x0000_t202" style="position:absolute;left:0pt;margin-left:278.55pt;margin-top:797.6pt;height:13.3pt;width:39pt;mso-position-horizontal-relative:page;mso-position-vertical-relative:page;z-index:-25162854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1 </w:t>
                </w:r>
                <w:r>
                  <w:rPr>
                    <w:rFonts w:ascii="宋体" w:hAnsi="宋体"/>
                    <w:sz w:val="24"/>
                  </w:rPr>
                  <w:t>—</w:t>
                </w:r>
              </w:p>
            </w:txbxContent>
          </v:textbox>
        </v:shape>
      </w:pict>
    </w:r>
    <w:r>
      <w:pict>
        <v:rect id="_x0000_s2076" o:spid="_x0000_s2076" o:spt="1" style="position:absolute;left:0pt;margin-left:268.65pt;margin-top:792.15pt;height:22.15pt;width:84.45pt;mso-position-horizontal-relative:page;mso-position-vertical-relative:page;z-index:-251627520;mso-width-relative:page;mso-height-relative:page;" fillcolor="#FFFFFF" filled="t" stroked="f" coordsize="21600,21600">
          <v:path/>
          <v:fill on="t" focussize="0,0"/>
          <v:stroke on="f"/>
          <v:imagedata o:title=""/>
          <o:lock v:ext="edit"/>
        </v:rect>
      </w:pict>
    </w:r>
    <w:r>
      <w:pict>
        <v:shape id="_x0000_s2077" o:spid="_x0000_s2077" o:spt="202" type="#_x0000_t202" style="position:absolute;left:0pt;margin-left:461.5pt;margin-top:771.65pt;height:20pt;width:44pt;mso-position-horizontal-relative:page;mso-position-vertical-relative:page;z-index:-251626496;mso-width-relative:page;mso-height-relative:page;" filled="f" stroked="f" coordsize="21600,21600">
          <v:path/>
          <v:fill on="f" focussize="0,0"/>
          <v:stroke on="f" joinstyle="miter"/>
          <v:imagedata o:title=""/>
          <o:lock v:ext="edit"/>
          <v:textbox inset="0mm,0mm,0mm,0mm">
            <w:txbxContent>
              <w:p>
                <w:pPr>
                  <w:spacing w:before="20"/>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41</w:t>
                </w:r>
                <w:r>
                  <w:fldChar w:fldCharType="end"/>
                </w:r>
                <w:r>
                  <w:rPr>
                    <w:rFonts w:ascii="宋体"/>
                    <w:sz w:val="28"/>
                  </w:rPr>
                  <w:t xml:space="preserve"> -</w:t>
                </w:r>
              </w:p>
            </w:txbxContent>
          </v:textbox>
        </v:shape>
      </w:pic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78" o:spid="_x0000_s2078" o:spt="202" type="#_x0000_t202" style="position:absolute;left:0pt;margin-left:278.55pt;margin-top:797.6pt;height:13.3pt;width:39pt;mso-position-horizontal-relative:page;mso-position-vertical-relative:page;z-index:-251625472;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2 </w:t>
                </w:r>
                <w:r>
                  <w:rPr>
                    <w:rFonts w:ascii="宋体" w:hAnsi="宋体"/>
                    <w:sz w:val="24"/>
                  </w:rPr>
                  <w:t>—</w:t>
                </w:r>
              </w:p>
            </w:txbxContent>
          </v:textbox>
        </v:shape>
      </w:pict>
    </w:r>
    <w:r>
      <w:pict>
        <v:rect id="_x0000_s2079" o:spid="_x0000_s2079" o:spt="1" style="position:absolute;left:0pt;margin-left:268.65pt;margin-top:792.15pt;height:22.15pt;width:84.45pt;mso-position-horizontal-relative:page;mso-position-vertical-relative:page;z-index:-251624448;mso-width-relative:page;mso-height-relative:page;" fillcolor="#FFFFFF" filled="t" stroked="f" coordsize="21600,21600">
          <v:path/>
          <v:fill on="t" focussize="0,0"/>
          <v:stroke on="f"/>
          <v:imagedata o:title=""/>
          <o:lock v:ext="edit"/>
        </v:rect>
      </w:pict>
    </w:r>
    <w:r>
      <w:pict>
        <v:shape id="_x0000_s2080" o:spid="_x0000_s2080" o:spt="202" type="#_x0000_t202" style="position:absolute;left:0pt;margin-left:89.7pt;margin-top:773.65pt;height:23pt;width:44pt;mso-position-horizontal-relative:page;mso-position-vertical-relative:page;z-index:-251623424;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42</w:t>
                </w:r>
                <w:r>
                  <w:fldChar w:fldCharType="end"/>
                </w:r>
                <w:r>
                  <w:rPr>
                    <w:rFonts w:ascii="宋体"/>
                    <w:sz w:val="28"/>
                  </w:rPr>
                  <w:t xml:space="preserve"> -</w:t>
                </w:r>
              </w:p>
            </w:txbxContent>
          </v:textbox>
        </v:shape>
      </w:pic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81" o:spid="_x0000_s2081" o:spt="202" type="#_x0000_t202" style="position:absolute;left:0pt;margin-left:278.55pt;margin-top:797.6pt;height:13.3pt;width:39pt;mso-position-horizontal-relative:page;mso-position-vertical-relative:page;z-index:-251622400;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5 </w:t>
                </w:r>
                <w:r>
                  <w:rPr>
                    <w:rFonts w:ascii="宋体" w:hAnsi="宋体"/>
                    <w:sz w:val="24"/>
                  </w:rPr>
                  <w:t>—</w:t>
                </w:r>
              </w:p>
            </w:txbxContent>
          </v:textbox>
        </v:shape>
      </w:pict>
    </w:r>
    <w:r>
      <w:pict>
        <v:rect id="_x0000_s2082" o:spid="_x0000_s2082" o:spt="1" style="position:absolute;left:0pt;margin-left:268.65pt;margin-top:792.15pt;height:22.15pt;width:84.45pt;mso-position-horizontal-relative:page;mso-position-vertical-relative:page;z-index:-251621376;mso-width-relative:page;mso-height-relative:page;" fillcolor="#FFFFFF" filled="t" stroked="f" coordsize="21600,21600">
          <v:path/>
          <v:fill on="t" focussize="0,0"/>
          <v:stroke on="f"/>
          <v:imagedata o:title=""/>
          <o:lock v:ext="edit"/>
        </v:rect>
      </w:pict>
    </w:r>
    <w:r>
      <w:pict>
        <v:shape id="_x0000_s2083" o:spid="_x0000_s2083" o:spt="202" type="#_x0000_t202" style="position:absolute;left:0pt;margin-left:461.5pt;margin-top:778.65pt;height:21pt;width:44pt;mso-position-horizontal-relative:page;mso-position-vertical-relative:page;z-index:-251620352;mso-width-relative:page;mso-height-relative:page;" filled="f" stroked="f" coordsize="21600,21600">
          <v:path/>
          <v:fill on="f" focussize="0,0"/>
          <v:stroke on="f" joinstyle="miter"/>
          <v:imagedata o:title=""/>
          <o:lock v:ext="edit"/>
          <v:textbox inset="0mm,0mm,0mm,0mm">
            <w:txbxContent>
              <w:p>
                <w:pPr>
                  <w:spacing w:before="40"/>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45</w:t>
                </w:r>
                <w:r>
                  <w:fldChar w:fldCharType="end"/>
                </w:r>
                <w:r>
                  <w:rPr>
                    <w:rFonts w:ascii="宋体"/>
                    <w:sz w:val="28"/>
                  </w:rPr>
                  <w:t xml:space="preserve"> -</w:t>
                </w:r>
              </w:p>
            </w:txbxContent>
          </v:textbox>
        </v:shape>
      </w:pic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18"/>
      </w:rPr>
    </w:pPr>
    <w:r>
      <w:pict>
        <v:shape id="_x0000_s2084" o:spid="_x0000_s2084" o:spt="202" type="#_x0000_t202" style="position:absolute;left:0pt;margin-left:89.7pt;margin-top:778.65pt;height:21pt;width:44pt;mso-position-horizontal-relative:page;mso-position-vertical-relative:page;z-index:-25161932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48</w:t>
                </w:r>
                <w:r>
                  <w:fldChar w:fldCharType="end"/>
                </w:r>
                <w:r>
                  <w:rPr>
                    <w:rFonts w:ascii="宋体"/>
                    <w:sz w:val="28"/>
                  </w:rPr>
                  <w:t xml:space="preserve"> -</w:t>
                </w:r>
              </w:p>
            </w:txbxContent>
          </v:textbox>
        </v:shape>
      </w:pic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85" o:spid="_x0000_s2085" o:spt="202" type="#_x0000_t202" style="position:absolute;left:0pt;margin-left:276.6pt;margin-top:783.2pt;height:13.3pt;width:42pt;mso-position-horizontal-relative:page;mso-position-vertical-relative:page;z-index:-25161830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1 </w:t>
                </w:r>
                <w:r>
                  <w:rPr>
                    <w:rFonts w:ascii="宋体" w:hAnsi="宋体"/>
                    <w:sz w:val="24"/>
                  </w:rPr>
                  <w:t>—</w:t>
                </w:r>
              </w:p>
            </w:txbxContent>
          </v:textbox>
        </v:shape>
      </w:pict>
    </w:r>
    <w:r>
      <w:pict>
        <v:shape id="_x0000_s2086" o:spid="_x0000_s2086" style="position:absolute;left:0pt;margin-left:265.85pt;margin-top:778.25pt;height:36.05pt;width:87.25pt;mso-position-horizontal-relative:page;mso-position-vertical-relative:page;z-index:-251617280;mso-width-relative:page;mso-height-relative:page;" fillcolor="#FFFFFF" filled="t" stroked="f" coordorigin="5318,15566" coordsize="1745,721" path="m7063,15843l6952,15843,6952,15566,5318,15566,5318,16009,5373,16009,5373,16286,7063,16286,7063,15843e">
          <v:path arrowok="t"/>
          <v:fill on="t" focussize="0,0"/>
          <v:stroke on="f"/>
          <v:imagedata o:title=""/>
          <o:lock v:ext="edit"/>
        </v:shape>
      </w:pict>
    </w:r>
    <w:r>
      <w:pict>
        <v:shape id="_x0000_s2087" o:spid="_x0000_s2087" o:spt="202" type="#_x0000_t202" style="position:absolute;left:0pt;margin-left:461.5pt;margin-top:771.65pt;height:18pt;width:44pt;mso-position-horizontal-relative:page;mso-position-vertical-relative:page;z-index:-251616256;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49</w:t>
                </w:r>
                <w:r>
                  <w:fldChar w:fldCharType="end"/>
                </w:r>
                <w:r>
                  <w:rPr>
                    <w:rFonts w:ascii="宋体"/>
                    <w:sz w:val="28"/>
                  </w:rPr>
                  <w:t xml:space="preserve"> -</w:t>
                </w:r>
              </w:p>
            </w:txbxContent>
          </v:textbox>
        </v:shape>
      </w:pic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88" o:spid="_x0000_s2088" o:spt="202" type="#_x0000_t202" style="position:absolute;left:0pt;margin-left:89.7pt;margin-top:771.65pt;height:18pt;width:44pt;mso-position-horizontal-relative:page;mso-position-vertical-relative:page;z-index:-251615232;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- 50 -</w:t>
                </w:r>
              </w:p>
            </w:txbxContent>
          </v:textbox>
        </v:shape>
      </w:pic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50" o:spid="_x0000_s2050" o:spt="202" type="#_x0000_t202" style="position:absolute;left:0pt;margin-left:276.6pt;margin-top:774.7pt;height:13.3pt;width:42pt;mso-position-horizontal-relative:page;mso-position-vertical-relative:page;z-index:-25165414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2 </w:t>
                </w:r>
                <w:r>
                  <w:rPr>
                    <w:rFonts w:ascii="宋体" w:hAnsi="宋体"/>
                    <w:sz w:val="24"/>
                  </w:rPr>
                  <w:t>—</w:t>
                </w:r>
              </w:p>
            </w:txbxContent>
          </v:textbox>
        </v:shape>
      </w:pict>
    </w:r>
    <w:r>
      <w:pict>
        <v:rect id="_x0000_s2051" o:spid="_x0000_s2051" o:spt="1" style="position:absolute;left:0pt;margin-left:264.5pt;margin-top:771.35pt;height:20.75pt;width:72pt;mso-position-horizontal-relative:page;mso-position-vertical-relative:page;z-index:-251653120;mso-width-relative:page;mso-height-relative:page;" fillcolor="#FFFFFF" filled="t" stroked="f" coordsize="21600,21600">
          <v:path/>
          <v:fill on="t" focussize="0,0"/>
          <v:stroke on="f"/>
          <v:imagedata o:title=""/>
          <o:lock v:ext="edit"/>
        </v:rect>
      </w:pict>
    </w:r>
    <w:r>
      <w:pict>
        <v:shape id="_x0000_s2052" o:spid="_x0000_s2052" o:spt="202" type="#_x0000_t202" style="position:absolute;left:0pt;margin-left:89.7pt;margin-top:771.65pt;height:18pt;width:44pt;mso-position-horizontal-relative:page;mso-position-vertical-relative:page;z-index:-251652096;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10</w:t>
                </w:r>
                <w:r>
                  <w:fldChar w:fldCharType="end"/>
                </w:r>
                <w:r>
                  <w:rPr>
                    <w:rFonts w:ascii="宋体"/>
                    <w:sz w:val="28"/>
                  </w:rPr>
                  <w:t xml:space="preserve"> -</w:t>
                </w:r>
              </w:p>
            </w:txbxContent>
          </v:textbox>
        </v:shape>
      </w:pic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89" o:spid="_x0000_s2089" o:spt="202" type="#_x0000_t202" style="position:absolute;left:0pt;margin-left:276.6pt;margin-top:783.2pt;height:13.3pt;width:42pt;mso-position-horizontal-relative:page;mso-position-vertical-relative:page;z-index:-251614208;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5 </w:t>
                </w:r>
                <w:r>
                  <w:rPr>
                    <w:rFonts w:ascii="宋体" w:hAnsi="宋体"/>
                    <w:sz w:val="24"/>
                  </w:rPr>
                  <w:t>—</w:t>
                </w:r>
              </w:p>
            </w:txbxContent>
          </v:textbox>
        </v:shape>
      </w:pict>
    </w:r>
    <w:r>
      <w:pict>
        <v:shape id="_x0000_s2090" o:spid="_x0000_s2090" style="position:absolute;left:0pt;margin-left:268.65pt;margin-top:776.9pt;height:37.4pt;width:84.5pt;mso-position-horizontal-relative:page;mso-position-vertical-relative:page;z-index:-251613184;mso-width-relative:page;mso-height-relative:page;" fillcolor="#FFFFFF" filled="t" stroked="f" coordorigin="5373,15538" coordsize="1690,748" path="m7063,15843l6841,15843,6841,15538,5401,15538,5401,15843,5373,15843,5373,16286,7063,16286,7063,15843e">
          <v:path arrowok="t"/>
          <v:fill on="t" focussize="0,0"/>
          <v:stroke on="f"/>
          <v:imagedata o:title=""/>
          <o:lock v:ext="edit"/>
        </v:shape>
      </w:pict>
    </w:r>
    <w:r>
      <w:pict>
        <v:shape id="_x0000_s2091" o:spid="_x0000_s2091" o:spt="202" type="#_x0000_t202" style="position:absolute;left:0pt;margin-left:461.5pt;margin-top:771.65pt;height:18pt;width:44pt;mso-position-horizontal-relative:page;mso-position-vertical-relative:page;z-index:-251612160;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53</w:t>
                </w:r>
                <w:r>
                  <w:fldChar w:fldCharType="end"/>
                </w:r>
                <w:r>
                  <w:rPr>
                    <w:rFonts w:ascii="宋体"/>
                    <w:sz w:val="28"/>
                  </w:rPr>
                  <w:t xml:space="preserve"> -</w:t>
                </w:r>
              </w:p>
            </w:txbxContent>
          </v:textbox>
        </v:shape>
      </w:pic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92" o:spid="_x0000_s2092" o:spt="202" type="#_x0000_t202" style="position:absolute;left:0pt;margin-left:294.6pt;margin-top:782.3pt;height:13.3pt;width:6pt;mso-position-horizontal-relative:page;mso-position-vertical-relative:page;z-index:-251611136;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7</w:t>
                </w:r>
              </w:p>
            </w:txbxContent>
          </v:textbox>
        </v:shape>
      </w:pict>
    </w:r>
    <w:r>
      <w:pict>
        <v:shape id="_x0000_s2093" o:spid="_x0000_s2093" style="position:absolute;left:0pt;margin-left:268.65pt;margin-top:776.9pt;height:37.4pt;width:84.5pt;mso-position-horizontal-relative:page;mso-position-vertical-relative:page;z-index:-251610112;mso-width-relative:page;mso-height-relative:page;" fillcolor="#FFFFFF" filled="t" stroked="f" coordorigin="5373,15538" coordsize="1690,748" path="m7063,15843l6647,15843,6647,15538,5678,15538,5678,15843,5373,15843,5373,16286,7063,16286,7063,15843e">
          <v:path arrowok="t"/>
          <v:fill on="t" focussize="0,0"/>
          <v:stroke on="f"/>
          <v:imagedata o:title=""/>
          <o:lock v:ext="edit"/>
        </v:shape>
      </w:pict>
    </w:r>
    <w:r>
      <w:pict>
        <v:shape id="_x0000_s2094" o:spid="_x0000_s2094" o:spt="202" type="#_x0000_t202" style="position:absolute;left:0pt;margin-left:461.5pt;margin-top:771.65pt;height:18pt;width:44pt;mso-position-horizontal-relative:page;mso-position-vertical-relative:page;z-index:-25160908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55</w:t>
                </w:r>
                <w:r>
                  <w:fldChar w:fldCharType="end"/>
                </w:r>
                <w:r>
                  <w:rPr>
                    <w:rFonts w:ascii="宋体"/>
                    <w:sz w:val="28"/>
                  </w:rPr>
                  <w:t xml:space="preserve"> -</w:t>
                </w:r>
              </w:p>
            </w:txbxContent>
          </v:textbox>
        </v:shape>
      </w:pic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95" o:spid="_x0000_s2095" o:spt="202" type="#_x0000_t202" style="position:absolute;left:0pt;margin-left:294.6pt;margin-top:782.3pt;height:13.3pt;width:6pt;mso-position-horizontal-relative:page;mso-position-vertical-relative:page;z-index:-25160806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9</w:t>
                </w:r>
              </w:p>
            </w:txbxContent>
          </v:textbox>
        </v:shape>
      </w:pict>
    </w:r>
    <w:r>
      <w:pict>
        <v:shape id="_x0000_s2096" o:spid="_x0000_s2096" style="position:absolute;left:0pt;margin-left:268.65pt;margin-top:775.5pt;height:38.8pt;width:84.5pt;mso-position-horizontal-relative:page;mso-position-vertical-relative:page;z-index:-251607040;mso-width-relative:page;mso-height-relative:page;" fillcolor="#FFFFFF" filled="t" stroked="f" coordorigin="5373,15511" coordsize="1690,776" path="m7063,15843l6315,15843,6315,15511,5733,15511,5733,15843,5373,15843,5373,16286,7063,16286,7063,15843e">
          <v:path arrowok="t"/>
          <v:fill on="t" focussize="0,0"/>
          <v:stroke on="f"/>
          <v:imagedata o:title=""/>
          <o:lock v:ext="edit"/>
        </v:shape>
      </w:pict>
    </w:r>
    <w:r>
      <w:pict>
        <v:shape id="_x0000_s2097" o:spid="_x0000_s2097" o:spt="202" type="#_x0000_t202" style="position:absolute;left:0pt;margin-left:461.5pt;margin-top:771.65pt;height:18pt;width:44pt;mso-position-horizontal-relative:page;mso-position-vertical-relative:page;z-index:-251606016;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57</w:t>
                </w:r>
                <w:r>
                  <w:fldChar w:fldCharType="end"/>
                </w:r>
                <w:r>
                  <w:rPr>
                    <w:rFonts w:ascii="宋体"/>
                    <w:sz w:val="28"/>
                  </w:rPr>
                  <w:t xml:space="preserve"> -</w:t>
                </w:r>
              </w:p>
            </w:txbxContent>
          </v:textbox>
        </v:shape>
      </w:pic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98" o:spid="_x0000_s2098" o:spt="202" type="#_x0000_t202" style="position:absolute;left:0pt;margin-left:291.6pt;margin-top:782.3pt;height:13.3pt;width:12pt;mso-position-horizontal-relative:page;mso-position-vertical-relative:page;z-index:-251604992;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10</w:t>
                </w:r>
              </w:p>
            </w:txbxContent>
          </v:textbox>
        </v:shape>
      </w:pict>
    </w:r>
    <w:r>
      <w:pict>
        <v:shape id="_x0000_s2099" o:spid="_x0000_s2099" style="position:absolute;left:0pt;margin-left:268.65pt;margin-top:776.9pt;height:37.4pt;width:84.5pt;mso-position-horizontal-relative:page;mso-position-vertical-relative:page;z-index:-251603968;mso-width-relative:page;mso-height-relative:page;" fillcolor="#FFFFFF" filled="t" stroked="f" coordorigin="5373,15538" coordsize="1690,748" path="m7063,15843l6398,15843,6398,15538,5706,15538,5706,15843,5373,15843,5373,16286,7063,16286,7063,15843e">
          <v:path arrowok="t"/>
          <v:fill on="t" focussize="0,0"/>
          <v:stroke on="f"/>
          <v:imagedata o:title=""/>
          <o:lock v:ext="edit"/>
        </v:shape>
      </w:pict>
    </w:r>
    <w:r>
      <w:pict>
        <v:shape id="_x0000_s2100" o:spid="_x0000_s2100" o:spt="202" type="#_x0000_t202" style="position:absolute;left:0pt;margin-left:89.7pt;margin-top:771.65pt;height:18pt;width:44pt;mso-position-horizontal-relative:page;mso-position-vertical-relative:page;z-index:-251602944;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58</w:t>
                </w:r>
                <w:r>
                  <w:fldChar w:fldCharType="end"/>
                </w:r>
                <w:r>
                  <w:rPr>
                    <w:rFonts w:ascii="宋体"/>
                    <w:sz w:val="28"/>
                  </w:rPr>
                  <w:t xml:space="preserve"> -</w:t>
                </w:r>
              </w:p>
            </w:txbxContent>
          </v:textbox>
        </v:shape>
      </w:pic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101" o:spid="_x0000_s2101" o:spt="202" type="#_x0000_t202" style="position:absolute;left:0pt;margin-left:291.6pt;margin-top:782.3pt;height:13.3pt;width:12pt;mso-position-horizontal-relative:page;mso-position-vertical-relative:page;z-index:-251601920;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19</w:t>
                </w:r>
              </w:p>
            </w:txbxContent>
          </v:textbox>
        </v:shape>
      </w:pict>
    </w:r>
    <w:r>
      <w:pict>
        <v:shape id="_x0000_s2102" o:spid="_x0000_s2102" style="position:absolute;left:0pt;margin-left:268.65pt;margin-top:776.9pt;height:37.4pt;width:84.5pt;mso-position-horizontal-relative:page;mso-position-vertical-relative:page;z-index:-251600896;mso-width-relative:page;mso-height-relative:page;" fillcolor="#FFFFFF" filled="t" stroked="f" coordorigin="5373,15538" coordsize="1690,748" path="m7063,15843l6343,15843,6343,15538,5733,15538,5733,15843,5373,15843,5373,16286,7063,16286,7063,15843e">
          <v:path arrowok="t"/>
          <v:fill on="t" focussize="0,0"/>
          <v:stroke on="f"/>
          <v:imagedata o:title=""/>
          <o:lock v:ext="edit"/>
        </v:shape>
      </w:pict>
    </w:r>
    <w:r>
      <w:pict>
        <v:shape id="_x0000_s2103" o:spid="_x0000_s2103" o:spt="202" type="#_x0000_t202" style="position:absolute;left:0pt;margin-left:461.5pt;margin-top:771.65pt;height:18pt;width:44pt;mso-position-horizontal-relative:page;mso-position-vertical-relative:page;z-index:-251599872;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67</w:t>
                </w:r>
                <w:r>
                  <w:fldChar w:fldCharType="end"/>
                </w:r>
                <w:r>
                  <w:rPr>
                    <w:rFonts w:ascii="宋体"/>
                    <w:sz w:val="28"/>
                  </w:rPr>
                  <w:t xml:space="preserve"> -</w:t>
                </w:r>
              </w:p>
            </w:txbxContent>
          </v:textbox>
        </v:shape>
      </w:pic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104" o:spid="_x0000_s2104" o:spt="202" type="#_x0000_t202" style="position:absolute;left:0pt;margin-left:291.6pt;margin-top:782.3pt;height:13.3pt;width:12pt;mso-position-horizontal-relative:page;mso-position-vertical-relative:page;z-index:-251598848;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21</w:t>
                </w:r>
              </w:p>
            </w:txbxContent>
          </v:textbox>
        </v:shape>
      </w:pict>
    </w:r>
    <w:r>
      <w:pict>
        <v:shape id="_x0000_s2105" o:spid="_x0000_s2105" style="position:absolute;left:0pt;margin-left:268.65pt;margin-top:776.9pt;height:37.4pt;width:84.5pt;mso-position-horizontal-relative:page;mso-position-vertical-relative:page;z-index:-251597824;mso-width-relative:page;mso-height-relative:page;" fillcolor="#FFFFFF" filled="t" stroked="f" coordorigin="5373,15538" coordsize="1690,748" path="m7063,15843l6343,15843,6343,15538,5733,15538,5733,15843,5373,15843,5373,16286,7063,16286,7063,15843e">
          <v:path arrowok="t"/>
          <v:fill on="t" focussize="0,0"/>
          <v:stroke on="f"/>
          <v:imagedata o:title=""/>
          <o:lock v:ext="edit"/>
        </v:shape>
      </w:pict>
    </w:r>
    <w:r>
      <w:pict>
        <v:shape id="_x0000_s2106" o:spid="_x0000_s2106" o:spt="202" type="#_x0000_t202" style="position:absolute;left:0pt;margin-left:461.5pt;margin-top:771.65pt;height:18pt;width:44pt;mso-position-horizontal-relative:page;mso-position-vertical-relative:page;z-index:-251596800;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69</w:t>
                </w:r>
                <w:r>
                  <w:fldChar w:fldCharType="end"/>
                </w:r>
                <w:r>
                  <w:rPr>
                    <w:rFonts w:ascii="宋体"/>
                    <w:sz w:val="2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53" o:spid="_x0000_s2053" o:spt="202" type="#_x0000_t202" style="position:absolute;left:0pt;margin-left:276.6pt;margin-top:774.7pt;height:13.3pt;width:42pt;mso-position-horizontal-relative:page;mso-position-vertical-relative:page;z-index:-251651072;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3 </w:t>
                </w:r>
                <w:r>
                  <w:rPr>
                    <w:rFonts w:ascii="宋体" w:hAnsi="宋体"/>
                    <w:sz w:val="24"/>
                  </w:rPr>
                  <w:t>—</w:t>
                </w:r>
              </w:p>
            </w:txbxContent>
          </v:textbox>
        </v:shape>
      </w:pict>
    </w:r>
    <w:r>
      <w:pict>
        <v:rect id="_x0000_s2054" o:spid="_x0000_s2054" o:spt="1" style="position:absolute;left:0pt;margin-left:264.5pt;margin-top:771.35pt;height:20.75pt;width:72pt;mso-position-horizontal-relative:page;mso-position-vertical-relative:page;z-index:-251650048;mso-width-relative:page;mso-height-relative:page;" fillcolor="#FFFFFF" filled="t" stroked="f" coordsize="21600,21600">
          <v:path/>
          <v:fill on="t" focussize="0,0"/>
          <v:stroke on="f"/>
          <v:imagedata o:title=""/>
          <o:lock v:ext="edit"/>
        </v:rect>
      </w:pict>
    </w:r>
    <w:r>
      <w:pict>
        <v:shape id="_x0000_s2055" o:spid="_x0000_s2055" o:spt="202" type="#_x0000_t202" style="position:absolute;left:0pt;margin-left:461.5pt;margin-top:771.65pt;height:18pt;width:44pt;mso-position-horizontal-relative:page;mso-position-vertical-relative:page;z-index:-251649024;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11</w:t>
                </w:r>
                <w:r>
                  <w:fldChar w:fldCharType="end"/>
                </w:r>
                <w:r>
                  <w:rPr>
                    <w:rFonts w:ascii="宋体"/>
                    <w:sz w:val="28"/>
                  </w:rPr>
                  <w:t xml:space="preserve"> -</w:t>
                </w:r>
              </w:p>
            </w:txbxContent>
          </v:textbox>
        </v:shape>
      </w:pic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107" o:spid="_x0000_s2107" o:spt="202" type="#_x0000_t202" style="position:absolute;left:0pt;margin-left:291.6pt;margin-top:782.3pt;height:13.3pt;width:12pt;mso-position-horizontal-relative:page;mso-position-vertical-relative:page;z-index:-251595776;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23</w:t>
                </w:r>
              </w:p>
            </w:txbxContent>
          </v:textbox>
        </v:shape>
      </w:pict>
    </w:r>
    <w:r>
      <w:pict>
        <v:shape id="_x0000_s2108" o:spid="_x0000_s2108" style="position:absolute;left:0pt;margin-left:268.65pt;margin-top:775.5pt;height:38.8pt;width:84.5pt;mso-position-horizontal-relative:page;mso-position-vertical-relative:page;z-index:-251594752;mso-width-relative:page;mso-height-relative:page;" fillcolor="#FFFFFF" filled="t" stroked="f" coordorigin="5373,15510" coordsize="1690,776" path="m7063,15843l6620,15843,6620,15510,5595,15510,5595,15843,5373,15843,5373,16286,7063,16286,7063,15843e">
          <v:path arrowok="t"/>
          <v:fill on="t" focussize="0,0"/>
          <v:stroke on="f"/>
          <v:imagedata o:title=""/>
          <o:lock v:ext="edit"/>
        </v:shape>
      </w:pict>
    </w:r>
    <w:r>
      <w:pict>
        <v:shape id="_x0000_s2109" o:spid="_x0000_s2109" o:spt="202" type="#_x0000_t202" style="position:absolute;left:0pt;margin-left:461.5pt;margin-top:771.65pt;height:18pt;width:44pt;mso-position-horizontal-relative:page;mso-position-vertical-relative:page;z-index:-25159372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71</w:t>
                </w:r>
                <w:r>
                  <w:fldChar w:fldCharType="end"/>
                </w:r>
                <w:r>
                  <w:rPr>
                    <w:rFonts w:ascii="宋体"/>
                    <w:sz w:val="28"/>
                  </w:rPr>
                  <w:t xml:space="preserve"> -</w:t>
                </w:r>
              </w:p>
            </w:txbxContent>
          </v:textbox>
        </v:shape>
      </w:pic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
      </w:rPr>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110" o:spid="_x0000_s2110" o:spt="202" type="#_x0000_t202" style="position:absolute;left:0pt;margin-left:291.6pt;margin-top:782.3pt;height:13.3pt;width:12pt;mso-position-horizontal-relative:page;mso-position-vertical-relative:page;z-index:-251592704;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25</w:t>
                </w:r>
              </w:p>
            </w:txbxContent>
          </v:textbox>
        </v:shape>
      </w:pict>
    </w:r>
    <w:r>
      <w:pict>
        <v:shape id="_x0000_s2111" o:spid="_x0000_s2111" style="position:absolute;left:0pt;margin-left:268.65pt;margin-top:778.25pt;height:36.05pt;width:84.5pt;mso-position-horizontal-relative:page;mso-position-vertical-relative:page;z-index:-251591680;mso-width-relative:page;mso-height-relative:page;" fillcolor="#FFFFFF" filled="t" stroked="f" coordorigin="5373,15566" coordsize="1690,721" path="m7063,15843l6343,15843,6343,15566,5567,15566,5567,15843,5373,15843,5373,16286,7063,16286,7063,15843e">
          <v:path arrowok="t"/>
          <v:fill on="t" focussize="0,0"/>
          <v:stroke on="f"/>
          <v:imagedata o:title=""/>
          <o:lock v:ext="edit"/>
        </v:shape>
      </w:pict>
    </w:r>
    <w:r>
      <w:pict>
        <v:shape id="_x0000_s2112" o:spid="_x0000_s2112" o:spt="202" type="#_x0000_t202" style="position:absolute;left:0pt;margin-left:461.5pt;margin-top:771.65pt;height:18pt;width:44pt;mso-position-horizontal-relative:page;mso-position-vertical-relative:page;z-index:-251590656;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73</w:t>
                </w:r>
                <w:r>
                  <w:fldChar w:fldCharType="end"/>
                </w:r>
                <w:r>
                  <w:rPr>
                    <w:rFonts w:ascii="宋体"/>
                    <w:sz w:val="28"/>
                  </w:rPr>
                  <w:t xml:space="preserve"> -</w:t>
                </w:r>
              </w:p>
            </w:txbxContent>
          </v:textbox>
        </v:shape>
      </w:pic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113" o:spid="_x0000_s2113" o:spt="202" type="#_x0000_t202" style="position:absolute;left:0pt;margin-left:291.6pt;margin-top:782.3pt;height:13.3pt;width:12pt;mso-position-horizontal-relative:page;mso-position-vertical-relative:page;z-index:-251589632;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Times New Roman"/>
                    <w:sz w:val="24"/>
                  </w:rPr>
                </w:pPr>
                <w:r>
                  <w:rPr>
                    <w:rFonts w:ascii="Times New Roman"/>
                    <w:sz w:val="24"/>
                  </w:rPr>
                  <w:t>26</w:t>
                </w:r>
              </w:p>
            </w:txbxContent>
          </v:textbox>
        </v:shape>
      </w:pict>
    </w:r>
    <w:r>
      <w:pict>
        <v:shape id="_x0000_s2114" o:spid="_x0000_s2114" style="position:absolute;left:0pt;margin-left:268.65pt;margin-top:779.65pt;height:34.65pt;width:84.5pt;mso-position-horizontal-relative:page;mso-position-vertical-relative:page;z-index:-251588608;mso-width-relative:page;mso-height-relative:page;" fillcolor="#FFFFFF" filled="t" stroked="f" coordorigin="5373,15594" coordsize="1690,693" path="m7063,15843l6398,15843,6398,15594,5678,15594,5678,15843,5373,15843,5373,16286,7063,16286,7063,15843e">
          <v:path arrowok="t"/>
          <v:fill on="t" focussize="0,0"/>
          <v:stroke on="f"/>
          <v:imagedata o:title=""/>
          <o:lock v:ext="edit"/>
        </v:shape>
      </w:pict>
    </w:r>
    <w:r>
      <w:pict>
        <v:shape id="_x0000_s2115" o:spid="_x0000_s2115" o:spt="202" type="#_x0000_t202" style="position:absolute;left:0pt;margin-left:89.7pt;margin-top:771.65pt;height:18pt;width:44pt;mso-position-horizontal-relative:page;mso-position-vertical-relative:page;z-index:-251587584;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74</w:t>
                </w:r>
                <w:r>
                  <w:fldChar w:fldCharType="end"/>
                </w:r>
                <w:r>
                  <w:rPr>
                    <w:rFonts w:ascii="宋体"/>
                    <w:sz w:val="28"/>
                  </w:rPr>
                  <w:t xml:space="preserve"> -</w:t>
                </w:r>
              </w:p>
            </w:txbxContent>
          </v:textbox>
        </v:shape>
      </w:pic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116" o:spid="_x0000_s2116" o:spt="202" type="#_x0000_t202" style="position:absolute;left:0pt;margin-left:89.7pt;margin-top:771.65pt;height:18pt;width:44pt;mso-position-horizontal-relative:page;mso-position-vertical-relative:page;z-index:-251586560;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- 78 -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56" o:spid="_x0000_s2056" o:spt="202" type="#_x0000_t202" style="position:absolute;left:0pt;margin-left:276.6pt;margin-top:774.7pt;height:13.3pt;width:42pt;mso-position-horizontal-relative:page;mso-position-vertical-relative:page;z-index:-251648000;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4 </w:t>
                </w:r>
                <w:r>
                  <w:rPr>
                    <w:rFonts w:ascii="宋体" w:hAnsi="宋体"/>
                    <w:sz w:val="24"/>
                  </w:rPr>
                  <w:t>—</w:t>
                </w:r>
              </w:p>
            </w:txbxContent>
          </v:textbox>
        </v:shape>
      </w:pict>
    </w:r>
    <w:r>
      <w:pict>
        <v:rect id="_x0000_s2057" o:spid="_x0000_s2057" o:spt="1" style="position:absolute;left:0pt;margin-left:264.5pt;margin-top:771.35pt;height:20.75pt;width:72pt;mso-position-horizontal-relative:page;mso-position-vertical-relative:page;z-index:-251646976;mso-width-relative:page;mso-height-relative:page;" fillcolor="#FFFFFF" filled="t" stroked="f" coordsize="21600,21600">
          <v:path/>
          <v:fill on="t" focussize="0,0"/>
          <v:stroke on="f"/>
          <v:imagedata o:title=""/>
          <o:lock v:ext="edit"/>
        </v:rect>
      </w:pict>
    </w:r>
    <w:r>
      <w:pict>
        <v:shape id="_x0000_s2058" o:spid="_x0000_s2058" o:spt="202" type="#_x0000_t202" style="position:absolute;left:0pt;margin-left:89.7pt;margin-top:771.65pt;height:18pt;width:37pt;mso-position-horizontal-relative:page;mso-position-vertical-relative:page;z-index:-251645952;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4</w:t>
                </w:r>
                <w:r>
                  <w:fldChar w:fldCharType="end"/>
                </w:r>
                <w:r>
                  <w:rPr>
                    <w:rFonts w:ascii="宋体"/>
                    <w:sz w:val="2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59" o:spid="_x0000_s2059" o:spt="202" type="#_x0000_t202" style="position:absolute;left:0pt;margin-left:461.5pt;margin-top:771.65pt;height:18pt;width:44pt;mso-position-horizontal-relative:page;mso-position-vertical-relative:page;z-index:-25164492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25</w:t>
                </w:r>
                <w:r>
                  <w:fldChar w:fldCharType="end"/>
                </w:r>
                <w:r>
                  <w:rPr>
                    <w:rFonts w:ascii="宋体"/>
                    <w:sz w:val="28"/>
                  </w:rPr>
                  <w:t xml:space="preserve"> -</w:t>
                </w:r>
              </w:p>
            </w:txbxContent>
          </v:textbox>
        </v:shape>
      </w:pic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60" o:spid="_x0000_s2060" o:spt="202" type="#_x0000_t202" style="position:absolute;left:0pt;margin-left:89.7pt;margin-top:771.65pt;height:18pt;width:44pt;mso-position-horizontal-relative:page;mso-position-vertical-relative:page;z-index:-251643904;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26</w:t>
                </w:r>
                <w:r>
                  <w:fldChar w:fldCharType="end"/>
                </w:r>
                <w:r>
                  <w:rPr>
                    <w:rFonts w:ascii="宋体"/>
                    <w:sz w:val="28"/>
                  </w:rPr>
                  <w:t xml:space="preserve"> -</w:t>
                </w:r>
              </w:p>
            </w:txbxContent>
          </v:textbox>
        </v:shape>
      </w:pic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61" o:spid="_x0000_s2061" o:spt="202" type="#_x0000_t202" style="position:absolute;left:0pt;margin-left:276.6pt;margin-top:797.35pt;height:13.3pt;width:42pt;mso-position-horizontal-relative:page;mso-position-vertical-relative:page;z-index:-251642880;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1 </w:t>
                </w:r>
                <w:r>
                  <w:rPr>
                    <w:rFonts w:ascii="宋体" w:hAnsi="宋体"/>
                    <w:sz w:val="24"/>
                  </w:rPr>
                  <w:t>—</w:t>
                </w:r>
              </w:p>
            </w:txbxContent>
          </v:textbox>
        </v:shape>
      </w:pict>
    </w:r>
    <w:r>
      <w:pict>
        <v:rect id="_x0000_s2062" o:spid="_x0000_s2062" o:spt="1" style="position:absolute;left:0pt;margin-left:268.65pt;margin-top:792.15pt;height:22.15pt;width:84.45pt;mso-position-horizontal-relative:page;mso-position-vertical-relative:page;z-index:-251641856;mso-width-relative:page;mso-height-relative:page;" fillcolor="#FFFFFF" filled="t" stroked="f" coordsize="21600,21600">
          <v:path/>
          <v:fill on="t" focussize="0,0"/>
          <v:stroke on="f"/>
          <v:imagedata o:title=""/>
          <o:lock v:ext="edit"/>
        </v:rect>
      </w:pict>
    </w:r>
    <w:r>
      <w:pict>
        <v:shape id="_x0000_s2063" o:spid="_x0000_s2063" o:spt="202" type="#_x0000_t202" style="position:absolute;left:0pt;margin-left:461.5pt;margin-top:778.65pt;height:20pt;width:44pt;mso-position-horizontal-relative:page;mso-position-vertical-relative:page;z-index:-251640832;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27</w:t>
                </w:r>
                <w:r>
                  <w:fldChar w:fldCharType="end"/>
                </w:r>
                <w:r>
                  <w:rPr>
                    <w:rFonts w:ascii="宋体"/>
                    <w:sz w:val="28"/>
                  </w:rPr>
                  <w:t xml:space="preserve"> -</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64" o:spid="_x0000_s2064" o:spt="202" type="#_x0000_t202" style="position:absolute;left:0pt;margin-left:276.6pt;margin-top:797.35pt;height:13.3pt;width:42pt;mso-position-horizontal-relative:page;mso-position-vertical-relative:page;z-index:-251639808;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2 </w:t>
                </w:r>
                <w:r>
                  <w:rPr>
                    <w:rFonts w:ascii="宋体" w:hAnsi="宋体"/>
                    <w:sz w:val="24"/>
                  </w:rPr>
                  <w:t>—</w:t>
                </w:r>
              </w:p>
            </w:txbxContent>
          </v:textbox>
        </v:shape>
      </w:pict>
    </w:r>
    <w:r>
      <w:pict>
        <v:rect id="_x0000_s2065" o:spid="_x0000_s2065" o:spt="1" style="position:absolute;left:0pt;margin-left:268.65pt;margin-top:792.15pt;height:22.15pt;width:84.45pt;mso-position-horizontal-relative:page;mso-position-vertical-relative:page;z-index:-251638784;mso-width-relative:page;mso-height-relative:page;" fillcolor="#FFFFFF" filled="t" stroked="f" coordsize="21600,21600">
          <v:path/>
          <v:fill on="t" focussize="0,0"/>
          <v:stroke on="f"/>
          <v:imagedata o:title=""/>
          <o:lock v:ext="edit"/>
        </v:rect>
      </w:pict>
    </w:r>
    <w:r>
      <w:pict>
        <v:shape id="_x0000_s2066" o:spid="_x0000_s2066" o:spt="202" type="#_x0000_t202" style="position:absolute;left:0pt;margin-left:89.7pt;margin-top:771.65pt;height:18pt;width:44pt;mso-position-horizontal-relative:page;mso-position-vertical-relative:page;z-index:-251637760;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28</w:t>
                </w:r>
                <w:r>
                  <w:fldChar w:fldCharType="end"/>
                </w:r>
                <w:r>
                  <w:rPr>
                    <w:rFonts w:ascii="宋体"/>
                    <w:sz w:val="28"/>
                  </w:rPr>
                  <w:t xml:space="preserve"> -</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line="14" w:lineRule="auto"/>
      <w:rPr>
        <w:sz w:val="20"/>
      </w:rPr>
    </w:pPr>
    <w:r>
      <w:pict>
        <v:shape id="_x0000_s2067" o:spid="_x0000_s2067" o:spt="202" type="#_x0000_t202" style="position:absolute;left:0pt;margin-left:276.6pt;margin-top:797.35pt;height:13.3pt;width:42pt;mso-position-horizontal-relative:page;mso-position-vertical-relative:page;z-index:-251636736;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rFonts w:ascii="宋体" w:hAnsi="宋体"/>
                    <w:sz w:val="24"/>
                  </w:rPr>
                </w:pPr>
                <w:r>
                  <w:rPr>
                    <w:rFonts w:ascii="宋体" w:hAnsi="宋体"/>
                    <w:sz w:val="24"/>
                  </w:rPr>
                  <w:t xml:space="preserve">— </w:t>
                </w:r>
                <w:r>
                  <w:rPr>
                    <w:rFonts w:ascii="Times New Roman" w:hAnsi="Times New Roman"/>
                    <w:sz w:val="24"/>
                  </w:rPr>
                  <w:t xml:space="preserve">5 </w:t>
                </w:r>
                <w:r>
                  <w:rPr>
                    <w:rFonts w:ascii="宋体" w:hAnsi="宋体"/>
                    <w:sz w:val="24"/>
                  </w:rPr>
                  <w:t>—</w:t>
                </w:r>
              </w:p>
            </w:txbxContent>
          </v:textbox>
        </v:shape>
      </w:pict>
    </w:r>
    <w:r>
      <w:pict>
        <v:rect id="_x0000_s2068" o:spid="_x0000_s2068" o:spt="1" style="position:absolute;left:0pt;margin-left:268.65pt;margin-top:792.15pt;height:22.15pt;width:84.45pt;mso-position-horizontal-relative:page;mso-position-vertical-relative:page;z-index:-251635712;mso-width-relative:page;mso-height-relative:page;" fillcolor="#FFFFFF" filled="t" stroked="f" coordsize="21600,21600">
          <v:path/>
          <v:fill on="t" focussize="0,0"/>
          <v:stroke on="f"/>
          <v:imagedata o:title=""/>
          <o:lock v:ext="edit"/>
        </v:rect>
      </w:pict>
    </w:r>
    <w:r>
      <w:pict>
        <v:shape id="_x0000_s2069" o:spid="_x0000_s2069" o:spt="202" type="#_x0000_t202" style="position:absolute;left:0pt;margin-left:461.5pt;margin-top:771.65pt;height:18pt;width:44pt;mso-position-horizontal-relative:page;mso-position-vertical-relative:page;z-index:-251634688;mso-width-relative:page;mso-height-relative:page;" filled="f" stroked="f" coordsize="21600,21600">
          <v:path/>
          <v:fill on="f" focussize="0,0"/>
          <v:stroke on="f" joinstyle="miter"/>
          <v:imagedata o:title=""/>
          <o:lock v:ext="edit"/>
          <v:textbox inset="0mm,0mm,0mm,0mm">
            <w:txbxContent>
              <w:p>
                <w:pPr>
                  <w:spacing w:before="0" w:line="339"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31</w:t>
                </w:r>
                <w:r>
                  <w:fldChar w:fldCharType="end"/>
                </w:r>
                <w:r>
                  <w:rPr>
                    <w:rFonts w:ascii="宋体"/>
                    <w:sz w:val="2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2131"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992" w:hanging="241"/>
      </w:pPr>
      <w:rPr>
        <w:rFonts w:hint="default"/>
        <w:lang w:val="lv-LV" w:eastAsia="lv-LV" w:bidi="lv-LV"/>
      </w:rPr>
    </w:lvl>
    <w:lvl w:ilvl="2" w:tentative="0">
      <w:start w:val="0"/>
      <w:numFmt w:val="bullet"/>
      <w:lvlText w:val="•"/>
      <w:lvlJc w:val="left"/>
      <w:pPr>
        <w:ind w:left="3844" w:hanging="241"/>
      </w:pPr>
      <w:rPr>
        <w:rFonts w:hint="default"/>
        <w:lang w:val="lv-LV" w:eastAsia="lv-LV" w:bidi="lv-LV"/>
      </w:rPr>
    </w:lvl>
    <w:lvl w:ilvl="3" w:tentative="0">
      <w:start w:val="0"/>
      <w:numFmt w:val="bullet"/>
      <w:lvlText w:val="•"/>
      <w:lvlJc w:val="left"/>
      <w:pPr>
        <w:ind w:left="4697" w:hanging="241"/>
      </w:pPr>
      <w:rPr>
        <w:rFonts w:hint="default"/>
        <w:lang w:val="lv-LV" w:eastAsia="lv-LV" w:bidi="lv-LV"/>
      </w:rPr>
    </w:lvl>
    <w:lvl w:ilvl="4" w:tentative="0">
      <w:start w:val="0"/>
      <w:numFmt w:val="bullet"/>
      <w:lvlText w:val="•"/>
      <w:lvlJc w:val="left"/>
      <w:pPr>
        <w:ind w:left="5549" w:hanging="241"/>
      </w:pPr>
      <w:rPr>
        <w:rFonts w:hint="default"/>
        <w:lang w:val="lv-LV" w:eastAsia="lv-LV" w:bidi="lv-LV"/>
      </w:rPr>
    </w:lvl>
    <w:lvl w:ilvl="5" w:tentative="0">
      <w:start w:val="0"/>
      <w:numFmt w:val="bullet"/>
      <w:lvlText w:val="•"/>
      <w:lvlJc w:val="left"/>
      <w:pPr>
        <w:ind w:left="6402" w:hanging="241"/>
      </w:pPr>
      <w:rPr>
        <w:rFonts w:hint="default"/>
        <w:lang w:val="lv-LV" w:eastAsia="lv-LV" w:bidi="lv-LV"/>
      </w:rPr>
    </w:lvl>
    <w:lvl w:ilvl="6" w:tentative="0">
      <w:start w:val="0"/>
      <w:numFmt w:val="bullet"/>
      <w:lvlText w:val="•"/>
      <w:lvlJc w:val="left"/>
      <w:pPr>
        <w:ind w:left="7254" w:hanging="241"/>
      </w:pPr>
      <w:rPr>
        <w:rFonts w:hint="default"/>
        <w:lang w:val="lv-LV" w:eastAsia="lv-LV" w:bidi="lv-LV"/>
      </w:rPr>
    </w:lvl>
    <w:lvl w:ilvl="7" w:tentative="0">
      <w:start w:val="0"/>
      <w:numFmt w:val="bullet"/>
      <w:lvlText w:val="•"/>
      <w:lvlJc w:val="left"/>
      <w:pPr>
        <w:ind w:left="8107" w:hanging="241"/>
      </w:pPr>
      <w:rPr>
        <w:rFonts w:hint="default"/>
        <w:lang w:val="lv-LV" w:eastAsia="lv-LV" w:bidi="lv-LV"/>
      </w:rPr>
    </w:lvl>
    <w:lvl w:ilvl="8" w:tentative="0">
      <w:start w:val="0"/>
      <w:numFmt w:val="bullet"/>
      <w:lvlText w:val="•"/>
      <w:lvlJc w:val="left"/>
      <w:pPr>
        <w:ind w:left="8959" w:hanging="241"/>
      </w:pPr>
      <w:rPr>
        <w:rFonts w:hint="default"/>
        <w:lang w:val="lv-LV" w:eastAsia="lv-LV" w:bidi="lv-LV"/>
      </w:rPr>
    </w:lvl>
  </w:abstractNum>
  <w:abstractNum w:abstractNumId="1">
    <w:nsid w:val="9C8AC8EF"/>
    <w:multiLevelType w:val="multilevel"/>
    <w:tmpl w:val="9C8AC8EF"/>
    <w:lvl w:ilvl="0" w:tentative="0">
      <w:start w:val="1"/>
      <w:numFmt w:val="decimal"/>
      <w:lvlText w:val="%1."/>
      <w:lvlJc w:val="left"/>
      <w:pPr>
        <w:ind w:left="2132"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992" w:hanging="241"/>
      </w:pPr>
      <w:rPr>
        <w:rFonts w:hint="default"/>
        <w:lang w:val="lv-LV" w:eastAsia="lv-LV" w:bidi="lv-LV"/>
      </w:rPr>
    </w:lvl>
    <w:lvl w:ilvl="2" w:tentative="0">
      <w:start w:val="0"/>
      <w:numFmt w:val="bullet"/>
      <w:lvlText w:val="•"/>
      <w:lvlJc w:val="left"/>
      <w:pPr>
        <w:ind w:left="3844" w:hanging="241"/>
      </w:pPr>
      <w:rPr>
        <w:rFonts w:hint="default"/>
        <w:lang w:val="lv-LV" w:eastAsia="lv-LV" w:bidi="lv-LV"/>
      </w:rPr>
    </w:lvl>
    <w:lvl w:ilvl="3" w:tentative="0">
      <w:start w:val="0"/>
      <w:numFmt w:val="bullet"/>
      <w:lvlText w:val="•"/>
      <w:lvlJc w:val="left"/>
      <w:pPr>
        <w:ind w:left="4697" w:hanging="241"/>
      </w:pPr>
      <w:rPr>
        <w:rFonts w:hint="default"/>
        <w:lang w:val="lv-LV" w:eastAsia="lv-LV" w:bidi="lv-LV"/>
      </w:rPr>
    </w:lvl>
    <w:lvl w:ilvl="4" w:tentative="0">
      <w:start w:val="0"/>
      <w:numFmt w:val="bullet"/>
      <w:lvlText w:val="•"/>
      <w:lvlJc w:val="left"/>
      <w:pPr>
        <w:ind w:left="5549" w:hanging="241"/>
      </w:pPr>
      <w:rPr>
        <w:rFonts w:hint="default"/>
        <w:lang w:val="lv-LV" w:eastAsia="lv-LV" w:bidi="lv-LV"/>
      </w:rPr>
    </w:lvl>
    <w:lvl w:ilvl="5" w:tentative="0">
      <w:start w:val="0"/>
      <w:numFmt w:val="bullet"/>
      <w:lvlText w:val="•"/>
      <w:lvlJc w:val="left"/>
      <w:pPr>
        <w:ind w:left="6402" w:hanging="241"/>
      </w:pPr>
      <w:rPr>
        <w:rFonts w:hint="default"/>
        <w:lang w:val="lv-LV" w:eastAsia="lv-LV" w:bidi="lv-LV"/>
      </w:rPr>
    </w:lvl>
    <w:lvl w:ilvl="6" w:tentative="0">
      <w:start w:val="0"/>
      <w:numFmt w:val="bullet"/>
      <w:lvlText w:val="•"/>
      <w:lvlJc w:val="left"/>
      <w:pPr>
        <w:ind w:left="7254" w:hanging="241"/>
      </w:pPr>
      <w:rPr>
        <w:rFonts w:hint="default"/>
        <w:lang w:val="lv-LV" w:eastAsia="lv-LV" w:bidi="lv-LV"/>
      </w:rPr>
    </w:lvl>
    <w:lvl w:ilvl="7" w:tentative="0">
      <w:start w:val="0"/>
      <w:numFmt w:val="bullet"/>
      <w:lvlText w:val="•"/>
      <w:lvlJc w:val="left"/>
      <w:pPr>
        <w:ind w:left="8107" w:hanging="241"/>
      </w:pPr>
      <w:rPr>
        <w:rFonts w:hint="default"/>
        <w:lang w:val="lv-LV" w:eastAsia="lv-LV" w:bidi="lv-LV"/>
      </w:rPr>
    </w:lvl>
    <w:lvl w:ilvl="8" w:tentative="0">
      <w:start w:val="0"/>
      <w:numFmt w:val="bullet"/>
      <w:lvlText w:val="•"/>
      <w:lvlJc w:val="left"/>
      <w:pPr>
        <w:ind w:left="8959" w:hanging="241"/>
      </w:pPr>
      <w:rPr>
        <w:rFonts w:hint="default"/>
        <w:lang w:val="lv-LV" w:eastAsia="lv-LV" w:bidi="lv-LV"/>
      </w:rPr>
    </w:lvl>
  </w:abstractNum>
  <w:abstractNum w:abstractNumId="2">
    <w:nsid w:val="B0F1ACD9"/>
    <w:multiLevelType w:val="multilevel"/>
    <w:tmpl w:val="B0F1ACD9"/>
    <w:lvl w:ilvl="0" w:tentative="0">
      <w:start w:val="2"/>
      <w:numFmt w:val="decimal"/>
      <w:lvlText w:val="%1."/>
      <w:lvlJc w:val="left"/>
      <w:pPr>
        <w:ind w:left="1299" w:hanging="161"/>
        <w:jc w:val="left"/>
      </w:pPr>
      <w:rPr>
        <w:rFonts w:hint="default" w:ascii="Times New Roman" w:hAnsi="Times New Roman" w:eastAsia="Times New Roman" w:cs="Times New Roman"/>
        <w:spacing w:val="-3"/>
        <w:w w:val="100"/>
        <w:sz w:val="19"/>
        <w:szCs w:val="19"/>
        <w:lang w:val="lv-LV" w:eastAsia="lv-LV" w:bidi="lv-LV"/>
      </w:rPr>
    </w:lvl>
    <w:lvl w:ilvl="1" w:tentative="0">
      <w:start w:val="0"/>
      <w:numFmt w:val="bullet"/>
      <w:lvlText w:val="•"/>
      <w:lvlJc w:val="left"/>
      <w:pPr>
        <w:ind w:left="2090" w:hanging="161"/>
      </w:pPr>
      <w:rPr>
        <w:rFonts w:hint="default"/>
        <w:lang w:val="lv-LV" w:eastAsia="lv-LV" w:bidi="lv-LV"/>
      </w:rPr>
    </w:lvl>
    <w:lvl w:ilvl="2" w:tentative="0">
      <w:start w:val="0"/>
      <w:numFmt w:val="bullet"/>
      <w:lvlText w:val="•"/>
      <w:lvlJc w:val="left"/>
      <w:pPr>
        <w:ind w:left="2880" w:hanging="161"/>
      </w:pPr>
      <w:rPr>
        <w:rFonts w:hint="default"/>
        <w:lang w:val="lv-LV" w:eastAsia="lv-LV" w:bidi="lv-LV"/>
      </w:rPr>
    </w:lvl>
    <w:lvl w:ilvl="3" w:tentative="0">
      <w:start w:val="0"/>
      <w:numFmt w:val="bullet"/>
      <w:lvlText w:val="•"/>
      <w:lvlJc w:val="left"/>
      <w:pPr>
        <w:ind w:left="3671" w:hanging="161"/>
      </w:pPr>
      <w:rPr>
        <w:rFonts w:hint="default"/>
        <w:lang w:val="lv-LV" w:eastAsia="lv-LV" w:bidi="lv-LV"/>
      </w:rPr>
    </w:lvl>
    <w:lvl w:ilvl="4" w:tentative="0">
      <w:start w:val="0"/>
      <w:numFmt w:val="bullet"/>
      <w:lvlText w:val="•"/>
      <w:lvlJc w:val="left"/>
      <w:pPr>
        <w:ind w:left="4461" w:hanging="161"/>
      </w:pPr>
      <w:rPr>
        <w:rFonts w:hint="default"/>
        <w:lang w:val="lv-LV" w:eastAsia="lv-LV" w:bidi="lv-LV"/>
      </w:rPr>
    </w:lvl>
    <w:lvl w:ilvl="5" w:tentative="0">
      <w:start w:val="0"/>
      <w:numFmt w:val="bullet"/>
      <w:lvlText w:val="•"/>
      <w:lvlJc w:val="left"/>
      <w:pPr>
        <w:ind w:left="5252" w:hanging="161"/>
      </w:pPr>
      <w:rPr>
        <w:rFonts w:hint="default"/>
        <w:lang w:val="lv-LV" w:eastAsia="lv-LV" w:bidi="lv-LV"/>
      </w:rPr>
    </w:lvl>
    <w:lvl w:ilvl="6" w:tentative="0">
      <w:start w:val="0"/>
      <w:numFmt w:val="bullet"/>
      <w:lvlText w:val="•"/>
      <w:lvlJc w:val="left"/>
      <w:pPr>
        <w:ind w:left="6042" w:hanging="161"/>
      </w:pPr>
      <w:rPr>
        <w:rFonts w:hint="default"/>
        <w:lang w:val="lv-LV" w:eastAsia="lv-LV" w:bidi="lv-LV"/>
      </w:rPr>
    </w:lvl>
    <w:lvl w:ilvl="7" w:tentative="0">
      <w:start w:val="0"/>
      <w:numFmt w:val="bullet"/>
      <w:lvlText w:val="•"/>
      <w:lvlJc w:val="left"/>
      <w:pPr>
        <w:ind w:left="6833" w:hanging="161"/>
      </w:pPr>
      <w:rPr>
        <w:rFonts w:hint="default"/>
        <w:lang w:val="lv-LV" w:eastAsia="lv-LV" w:bidi="lv-LV"/>
      </w:rPr>
    </w:lvl>
    <w:lvl w:ilvl="8" w:tentative="0">
      <w:start w:val="0"/>
      <w:numFmt w:val="bullet"/>
      <w:lvlText w:val="•"/>
      <w:lvlJc w:val="left"/>
      <w:pPr>
        <w:ind w:left="7623" w:hanging="161"/>
      </w:pPr>
      <w:rPr>
        <w:rFonts w:hint="default"/>
        <w:lang w:val="lv-LV" w:eastAsia="lv-LV" w:bidi="lv-LV"/>
      </w:rPr>
    </w:lvl>
  </w:abstractNum>
  <w:abstractNum w:abstractNumId="3">
    <w:nsid w:val="B5E306ED"/>
    <w:multiLevelType w:val="multilevel"/>
    <w:tmpl w:val="B5E306ED"/>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4">
    <w:nsid w:val="BF205925"/>
    <w:multiLevelType w:val="multilevel"/>
    <w:tmpl w:val="BF205925"/>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5">
    <w:nsid w:val="C8879AEF"/>
    <w:multiLevelType w:val="multilevel"/>
    <w:tmpl w:val="C8879AEF"/>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6">
    <w:nsid w:val="CF092B84"/>
    <w:multiLevelType w:val="multilevel"/>
    <w:tmpl w:val="CF092B84"/>
    <w:lvl w:ilvl="0" w:tentative="0">
      <w:start w:val="3"/>
      <w:numFmt w:val="decimal"/>
      <w:lvlText w:val="（%1）"/>
      <w:lvlJc w:val="left"/>
      <w:pPr>
        <w:ind w:left="1249" w:hanging="801"/>
        <w:jc w:val="left"/>
      </w:pPr>
      <w:rPr>
        <w:rFonts w:hint="default" w:ascii="仿宋_GB2312" w:hAnsi="仿宋_GB2312" w:eastAsia="仿宋_GB2312" w:cs="仿宋_GB2312"/>
        <w:spacing w:val="-40"/>
        <w:w w:val="100"/>
        <w:sz w:val="30"/>
        <w:szCs w:val="30"/>
        <w:lang w:val="lv-LV" w:eastAsia="lv-LV" w:bidi="lv-LV"/>
      </w:rPr>
    </w:lvl>
    <w:lvl w:ilvl="1" w:tentative="0">
      <w:start w:val="1"/>
      <w:numFmt w:val="decimal"/>
      <w:lvlText w:val="%2."/>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7">
    <w:nsid w:val="D7F9FE59"/>
    <w:multiLevelType w:val="multilevel"/>
    <w:tmpl w:val="D7F9FE59"/>
    <w:lvl w:ilvl="0" w:tentative="0">
      <w:start w:val="1"/>
      <w:numFmt w:val="decimal"/>
      <w:lvlText w:val="%1."/>
      <w:lvlJc w:val="left"/>
      <w:pPr>
        <w:ind w:left="1250"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200" w:hanging="241"/>
      </w:pPr>
      <w:rPr>
        <w:rFonts w:hint="default"/>
        <w:lang w:val="lv-LV" w:eastAsia="lv-LV" w:bidi="lv-LV"/>
      </w:rPr>
    </w:lvl>
    <w:lvl w:ilvl="2" w:tentative="0">
      <w:start w:val="0"/>
      <w:numFmt w:val="bullet"/>
      <w:lvlText w:val="•"/>
      <w:lvlJc w:val="left"/>
      <w:pPr>
        <w:ind w:left="3140" w:hanging="241"/>
      </w:pPr>
      <w:rPr>
        <w:rFonts w:hint="default"/>
        <w:lang w:val="lv-LV" w:eastAsia="lv-LV" w:bidi="lv-LV"/>
      </w:rPr>
    </w:lvl>
    <w:lvl w:ilvl="3" w:tentative="0">
      <w:start w:val="0"/>
      <w:numFmt w:val="bullet"/>
      <w:lvlText w:val="•"/>
      <w:lvlJc w:val="left"/>
      <w:pPr>
        <w:ind w:left="4081" w:hanging="241"/>
      </w:pPr>
      <w:rPr>
        <w:rFonts w:hint="default"/>
        <w:lang w:val="lv-LV" w:eastAsia="lv-LV" w:bidi="lv-LV"/>
      </w:rPr>
    </w:lvl>
    <w:lvl w:ilvl="4" w:tentative="0">
      <w:start w:val="0"/>
      <w:numFmt w:val="bullet"/>
      <w:lvlText w:val="•"/>
      <w:lvlJc w:val="left"/>
      <w:pPr>
        <w:ind w:left="5021" w:hanging="241"/>
      </w:pPr>
      <w:rPr>
        <w:rFonts w:hint="default"/>
        <w:lang w:val="lv-LV" w:eastAsia="lv-LV" w:bidi="lv-LV"/>
      </w:rPr>
    </w:lvl>
    <w:lvl w:ilvl="5" w:tentative="0">
      <w:start w:val="0"/>
      <w:numFmt w:val="bullet"/>
      <w:lvlText w:val="•"/>
      <w:lvlJc w:val="left"/>
      <w:pPr>
        <w:ind w:left="5962" w:hanging="241"/>
      </w:pPr>
      <w:rPr>
        <w:rFonts w:hint="default"/>
        <w:lang w:val="lv-LV" w:eastAsia="lv-LV" w:bidi="lv-LV"/>
      </w:rPr>
    </w:lvl>
    <w:lvl w:ilvl="6" w:tentative="0">
      <w:start w:val="0"/>
      <w:numFmt w:val="bullet"/>
      <w:lvlText w:val="•"/>
      <w:lvlJc w:val="left"/>
      <w:pPr>
        <w:ind w:left="6902" w:hanging="241"/>
      </w:pPr>
      <w:rPr>
        <w:rFonts w:hint="default"/>
        <w:lang w:val="lv-LV" w:eastAsia="lv-LV" w:bidi="lv-LV"/>
      </w:rPr>
    </w:lvl>
    <w:lvl w:ilvl="7" w:tentative="0">
      <w:start w:val="0"/>
      <w:numFmt w:val="bullet"/>
      <w:lvlText w:val="•"/>
      <w:lvlJc w:val="left"/>
      <w:pPr>
        <w:ind w:left="7843" w:hanging="241"/>
      </w:pPr>
      <w:rPr>
        <w:rFonts w:hint="default"/>
        <w:lang w:val="lv-LV" w:eastAsia="lv-LV" w:bidi="lv-LV"/>
      </w:rPr>
    </w:lvl>
    <w:lvl w:ilvl="8" w:tentative="0">
      <w:start w:val="0"/>
      <w:numFmt w:val="bullet"/>
      <w:lvlText w:val="•"/>
      <w:lvlJc w:val="left"/>
      <w:pPr>
        <w:ind w:left="8783" w:hanging="241"/>
      </w:pPr>
      <w:rPr>
        <w:rFonts w:hint="default"/>
        <w:lang w:val="lv-LV" w:eastAsia="lv-LV" w:bidi="lv-LV"/>
      </w:rPr>
    </w:lvl>
  </w:abstractNum>
  <w:abstractNum w:abstractNumId="8">
    <w:nsid w:val="DCBA6B53"/>
    <w:multiLevelType w:val="multilevel"/>
    <w:tmpl w:val="DCBA6B53"/>
    <w:lvl w:ilvl="0" w:tentative="0">
      <w:start w:val="1"/>
      <w:numFmt w:val="decimal"/>
      <w:lvlText w:val="%1."/>
      <w:lvlJc w:val="left"/>
      <w:pPr>
        <w:ind w:left="2131"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992" w:hanging="241"/>
      </w:pPr>
      <w:rPr>
        <w:rFonts w:hint="default"/>
        <w:lang w:val="lv-LV" w:eastAsia="lv-LV" w:bidi="lv-LV"/>
      </w:rPr>
    </w:lvl>
    <w:lvl w:ilvl="2" w:tentative="0">
      <w:start w:val="0"/>
      <w:numFmt w:val="bullet"/>
      <w:lvlText w:val="•"/>
      <w:lvlJc w:val="left"/>
      <w:pPr>
        <w:ind w:left="3844" w:hanging="241"/>
      </w:pPr>
      <w:rPr>
        <w:rFonts w:hint="default"/>
        <w:lang w:val="lv-LV" w:eastAsia="lv-LV" w:bidi="lv-LV"/>
      </w:rPr>
    </w:lvl>
    <w:lvl w:ilvl="3" w:tentative="0">
      <w:start w:val="0"/>
      <w:numFmt w:val="bullet"/>
      <w:lvlText w:val="•"/>
      <w:lvlJc w:val="left"/>
      <w:pPr>
        <w:ind w:left="4697" w:hanging="241"/>
      </w:pPr>
      <w:rPr>
        <w:rFonts w:hint="default"/>
        <w:lang w:val="lv-LV" w:eastAsia="lv-LV" w:bidi="lv-LV"/>
      </w:rPr>
    </w:lvl>
    <w:lvl w:ilvl="4" w:tentative="0">
      <w:start w:val="0"/>
      <w:numFmt w:val="bullet"/>
      <w:lvlText w:val="•"/>
      <w:lvlJc w:val="left"/>
      <w:pPr>
        <w:ind w:left="5549" w:hanging="241"/>
      </w:pPr>
      <w:rPr>
        <w:rFonts w:hint="default"/>
        <w:lang w:val="lv-LV" w:eastAsia="lv-LV" w:bidi="lv-LV"/>
      </w:rPr>
    </w:lvl>
    <w:lvl w:ilvl="5" w:tentative="0">
      <w:start w:val="0"/>
      <w:numFmt w:val="bullet"/>
      <w:lvlText w:val="•"/>
      <w:lvlJc w:val="left"/>
      <w:pPr>
        <w:ind w:left="6402" w:hanging="241"/>
      </w:pPr>
      <w:rPr>
        <w:rFonts w:hint="default"/>
        <w:lang w:val="lv-LV" w:eastAsia="lv-LV" w:bidi="lv-LV"/>
      </w:rPr>
    </w:lvl>
    <w:lvl w:ilvl="6" w:tentative="0">
      <w:start w:val="0"/>
      <w:numFmt w:val="bullet"/>
      <w:lvlText w:val="•"/>
      <w:lvlJc w:val="left"/>
      <w:pPr>
        <w:ind w:left="7254" w:hanging="241"/>
      </w:pPr>
      <w:rPr>
        <w:rFonts w:hint="default"/>
        <w:lang w:val="lv-LV" w:eastAsia="lv-LV" w:bidi="lv-LV"/>
      </w:rPr>
    </w:lvl>
    <w:lvl w:ilvl="7" w:tentative="0">
      <w:start w:val="0"/>
      <w:numFmt w:val="bullet"/>
      <w:lvlText w:val="•"/>
      <w:lvlJc w:val="left"/>
      <w:pPr>
        <w:ind w:left="8107" w:hanging="241"/>
      </w:pPr>
      <w:rPr>
        <w:rFonts w:hint="default"/>
        <w:lang w:val="lv-LV" w:eastAsia="lv-LV" w:bidi="lv-LV"/>
      </w:rPr>
    </w:lvl>
    <w:lvl w:ilvl="8" w:tentative="0">
      <w:start w:val="0"/>
      <w:numFmt w:val="bullet"/>
      <w:lvlText w:val="•"/>
      <w:lvlJc w:val="left"/>
      <w:pPr>
        <w:ind w:left="8959" w:hanging="241"/>
      </w:pPr>
      <w:rPr>
        <w:rFonts w:hint="default"/>
        <w:lang w:val="lv-LV" w:eastAsia="lv-LV" w:bidi="lv-LV"/>
      </w:rPr>
    </w:lvl>
  </w:abstractNum>
  <w:abstractNum w:abstractNumId="9">
    <w:nsid w:val="F4B5D9F5"/>
    <w:multiLevelType w:val="multilevel"/>
    <w:tmpl w:val="F4B5D9F5"/>
    <w:lvl w:ilvl="0" w:tentative="0">
      <w:start w:val="1"/>
      <w:numFmt w:val="decimal"/>
      <w:lvlText w:val="%1."/>
      <w:lvlJc w:val="left"/>
      <w:pPr>
        <w:ind w:left="2131"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992" w:hanging="241"/>
      </w:pPr>
      <w:rPr>
        <w:rFonts w:hint="default"/>
        <w:lang w:val="lv-LV" w:eastAsia="lv-LV" w:bidi="lv-LV"/>
      </w:rPr>
    </w:lvl>
    <w:lvl w:ilvl="2" w:tentative="0">
      <w:start w:val="0"/>
      <w:numFmt w:val="bullet"/>
      <w:lvlText w:val="•"/>
      <w:lvlJc w:val="left"/>
      <w:pPr>
        <w:ind w:left="3844" w:hanging="241"/>
      </w:pPr>
      <w:rPr>
        <w:rFonts w:hint="default"/>
        <w:lang w:val="lv-LV" w:eastAsia="lv-LV" w:bidi="lv-LV"/>
      </w:rPr>
    </w:lvl>
    <w:lvl w:ilvl="3" w:tentative="0">
      <w:start w:val="0"/>
      <w:numFmt w:val="bullet"/>
      <w:lvlText w:val="•"/>
      <w:lvlJc w:val="left"/>
      <w:pPr>
        <w:ind w:left="4697" w:hanging="241"/>
      </w:pPr>
      <w:rPr>
        <w:rFonts w:hint="default"/>
        <w:lang w:val="lv-LV" w:eastAsia="lv-LV" w:bidi="lv-LV"/>
      </w:rPr>
    </w:lvl>
    <w:lvl w:ilvl="4" w:tentative="0">
      <w:start w:val="0"/>
      <w:numFmt w:val="bullet"/>
      <w:lvlText w:val="•"/>
      <w:lvlJc w:val="left"/>
      <w:pPr>
        <w:ind w:left="5549" w:hanging="241"/>
      </w:pPr>
      <w:rPr>
        <w:rFonts w:hint="default"/>
        <w:lang w:val="lv-LV" w:eastAsia="lv-LV" w:bidi="lv-LV"/>
      </w:rPr>
    </w:lvl>
    <w:lvl w:ilvl="5" w:tentative="0">
      <w:start w:val="0"/>
      <w:numFmt w:val="bullet"/>
      <w:lvlText w:val="•"/>
      <w:lvlJc w:val="left"/>
      <w:pPr>
        <w:ind w:left="6402" w:hanging="241"/>
      </w:pPr>
      <w:rPr>
        <w:rFonts w:hint="default"/>
        <w:lang w:val="lv-LV" w:eastAsia="lv-LV" w:bidi="lv-LV"/>
      </w:rPr>
    </w:lvl>
    <w:lvl w:ilvl="6" w:tentative="0">
      <w:start w:val="0"/>
      <w:numFmt w:val="bullet"/>
      <w:lvlText w:val="•"/>
      <w:lvlJc w:val="left"/>
      <w:pPr>
        <w:ind w:left="7254" w:hanging="241"/>
      </w:pPr>
      <w:rPr>
        <w:rFonts w:hint="default"/>
        <w:lang w:val="lv-LV" w:eastAsia="lv-LV" w:bidi="lv-LV"/>
      </w:rPr>
    </w:lvl>
    <w:lvl w:ilvl="7" w:tentative="0">
      <w:start w:val="0"/>
      <w:numFmt w:val="bullet"/>
      <w:lvlText w:val="•"/>
      <w:lvlJc w:val="left"/>
      <w:pPr>
        <w:ind w:left="8107" w:hanging="241"/>
      </w:pPr>
      <w:rPr>
        <w:rFonts w:hint="default"/>
        <w:lang w:val="lv-LV" w:eastAsia="lv-LV" w:bidi="lv-LV"/>
      </w:rPr>
    </w:lvl>
    <w:lvl w:ilvl="8" w:tentative="0">
      <w:start w:val="0"/>
      <w:numFmt w:val="bullet"/>
      <w:lvlText w:val="•"/>
      <w:lvlJc w:val="left"/>
      <w:pPr>
        <w:ind w:left="8959" w:hanging="241"/>
      </w:pPr>
      <w:rPr>
        <w:rFonts w:hint="default"/>
        <w:lang w:val="lv-LV" w:eastAsia="lv-LV" w:bidi="lv-LV"/>
      </w:rPr>
    </w:lvl>
  </w:abstractNum>
  <w:abstractNum w:abstractNumId="10">
    <w:nsid w:val="0053208E"/>
    <w:multiLevelType w:val="multilevel"/>
    <w:tmpl w:val="0053208E"/>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11">
    <w:nsid w:val="0248C179"/>
    <w:multiLevelType w:val="multilevel"/>
    <w:tmpl w:val="0248C179"/>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12">
    <w:nsid w:val="03D62ECE"/>
    <w:multiLevelType w:val="multilevel"/>
    <w:tmpl w:val="03D62ECE"/>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13">
    <w:nsid w:val="0E640482"/>
    <w:multiLevelType w:val="multilevel"/>
    <w:tmpl w:val="0E640482"/>
    <w:lvl w:ilvl="0" w:tentative="0">
      <w:start w:val="1"/>
      <w:numFmt w:val="decimal"/>
      <w:lvlText w:val="%1."/>
      <w:lvlJc w:val="left"/>
      <w:pPr>
        <w:ind w:left="1190" w:hanging="245"/>
        <w:jc w:val="left"/>
      </w:pPr>
      <w:rPr>
        <w:rFonts w:hint="default" w:ascii="Times New Roman" w:hAnsi="Times New Roman" w:eastAsia="Times New Roman" w:cs="Times New Roman"/>
        <w:w w:val="100"/>
        <w:sz w:val="30"/>
        <w:szCs w:val="30"/>
        <w:lang w:val="lv-LV" w:eastAsia="lv-LV" w:bidi="lv-LV"/>
      </w:rPr>
    </w:lvl>
    <w:lvl w:ilvl="1" w:tentative="0">
      <w:start w:val="0"/>
      <w:numFmt w:val="bullet"/>
      <w:lvlText w:val="•"/>
      <w:lvlJc w:val="left"/>
      <w:pPr>
        <w:ind w:left="3100" w:hanging="245"/>
      </w:pPr>
      <w:rPr>
        <w:rFonts w:hint="default"/>
        <w:lang w:val="lv-LV" w:eastAsia="lv-LV" w:bidi="lv-LV"/>
      </w:rPr>
    </w:lvl>
    <w:lvl w:ilvl="2" w:tentative="0">
      <w:start w:val="0"/>
      <w:numFmt w:val="bullet"/>
      <w:lvlText w:val="•"/>
      <w:lvlJc w:val="left"/>
      <w:pPr>
        <w:ind w:left="3940" w:hanging="245"/>
      </w:pPr>
      <w:rPr>
        <w:rFonts w:hint="default"/>
        <w:lang w:val="lv-LV" w:eastAsia="lv-LV" w:bidi="lv-LV"/>
      </w:rPr>
    </w:lvl>
    <w:lvl w:ilvl="3" w:tentative="0">
      <w:start w:val="0"/>
      <w:numFmt w:val="bullet"/>
      <w:lvlText w:val="•"/>
      <w:lvlJc w:val="left"/>
      <w:pPr>
        <w:ind w:left="4780" w:hanging="245"/>
      </w:pPr>
      <w:rPr>
        <w:rFonts w:hint="default"/>
        <w:lang w:val="lv-LV" w:eastAsia="lv-LV" w:bidi="lv-LV"/>
      </w:rPr>
    </w:lvl>
    <w:lvl w:ilvl="4" w:tentative="0">
      <w:start w:val="0"/>
      <w:numFmt w:val="bullet"/>
      <w:lvlText w:val="•"/>
      <w:lvlJc w:val="left"/>
      <w:pPr>
        <w:ind w:left="5621" w:hanging="245"/>
      </w:pPr>
      <w:rPr>
        <w:rFonts w:hint="default"/>
        <w:lang w:val="lv-LV" w:eastAsia="lv-LV" w:bidi="lv-LV"/>
      </w:rPr>
    </w:lvl>
    <w:lvl w:ilvl="5" w:tentative="0">
      <w:start w:val="0"/>
      <w:numFmt w:val="bullet"/>
      <w:lvlText w:val="•"/>
      <w:lvlJc w:val="left"/>
      <w:pPr>
        <w:ind w:left="6461" w:hanging="245"/>
      </w:pPr>
      <w:rPr>
        <w:rFonts w:hint="default"/>
        <w:lang w:val="lv-LV" w:eastAsia="lv-LV" w:bidi="lv-LV"/>
      </w:rPr>
    </w:lvl>
    <w:lvl w:ilvl="6" w:tentative="0">
      <w:start w:val="0"/>
      <w:numFmt w:val="bullet"/>
      <w:lvlText w:val="•"/>
      <w:lvlJc w:val="left"/>
      <w:pPr>
        <w:ind w:left="7302" w:hanging="245"/>
      </w:pPr>
      <w:rPr>
        <w:rFonts w:hint="default"/>
        <w:lang w:val="lv-LV" w:eastAsia="lv-LV" w:bidi="lv-LV"/>
      </w:rPr>
    </w:lvl>
    <w:lvl w:ilvl="7" w:tentative="0">
      <w:start w:val="0"/>
      <w:numFmt w:val="bullet"/>
      <w:lvlText w:val="•"/>
      <w:lvlJc w:val="left"/>
      <w:pPr>
        <w:ind w:left="8142" w:hanging="245"/>
      </w:pPr>
      <w:rPr>
        <w:rFonts w:hint="default"/>
        <w:lang w:val="lv-LV" w:eastAsia="lv-LV" w:bidi="lv-LV"/>
      </w:rPr>
    </w:lvl>
    <w:lvl w:ilvl="8" w:tentative="0">
      <w:start w:val="0"/>
      <w:numFmt w:val="bullet"/>
      <w:lvlText w:val="•"/>
      <w:lvlJc w:val="left"/>
      <w:pPr>
        <w:ind w:left="8983" w:hanging="245"/>
      </w:pPr>
      <w:rPr>
        <w:rFonts w:hint="default"/>
        <w:lang w:val="lv-LV" w:eastAsia="lv-LV" w:bidi="lv-LV"/>
      </w:rPr>
    </w:lvl>
  </w:abstractNum>
  <w:abstractNum w:abstractNumId="14">
    <w:nsid w:val="2470EC97"/>
    <w:multiLevelType w:val="multilevel"/>
    <w:tmpl w:val="2470EC97"/>
    <w:lvl w:ilvl="0" w:tentative="0">
      <w:start w:val="1"/>
      <w:numFmt w:val="decimal"/>
      <w:lvlText w:val="%1."/>
      <w:lvlJc w:val="left"/>
      <w:pPr>
        <w:ind w:left="2131"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992" w:hanging="241"/>
      </w:pPr>
      <w:rPr>
        <w:rFonts w:hint="default"/>
        <w:lang w:val="lv-LV" w:eastAsia="lv-LV" w:bidi="lv-LV"/>
      </w:rPr>
    </w:lvl>
    <w:lvl w:ilvl="2" w:tentative="0">
      <w:start w:val="0"/>
      <w:numFmt w:val="bullet"/>
      <w:lvlText w:val="•"/>
      <w:lvlJc w:val="left"/>
      <w:pPr>
        <w:ind w:left="3844" w:hanging="241"/>
      </w:pPr>
      <w:rPr>
        <w:rFonts w:hint="default"/>
        <w:lang w:val="lv-LV" w:eastAsia="lv-LV" w:bidi="lv-LV"/>
      </w:rPr>
    </w:lvl>
    <w:lvl w:ilvl="3" w:tentative="0">
      <w:start w:val="0"/>
      <w:numFmt w:val="bullet"/>
      <w:lvlText w:val="•"/>
      <w:lvlJc w:val="left"/>
      <w:pPr>
        <w:ind w:left="4697" w:hanging="241"/>
      </w:pPr>
      <w:rPr>
        <w:rFonts w:hint="default"/>
        <w:lang w:val="lv-LV" w:eastAsia="lv-LV" w:bidi="lv-LV"/>
      </w:rPr>
    </w:lvl>
    <w:lvl w:ilvl="4" w:tentative="0">
      <w:start w:val="0"/>
      <w:numFmt w:val="bullet"/>
      <w:lvlText w:val="•"/>
      <w:lvlJc w:val="left"/>
      <w:pPr>
        <w:ind w:left="5549" w:hanging="241"/>
      </w:pPr>
      <w:rPr>
        <w:rFonts w:hint="default"/>
        <w:lang w:val="lv-LV" w:eastAsia="lv-LV" w:bidi="lv-LV"/>
      </w:rPr>
    </w:lvl>
    <w:lvl w:ilvl="5" w:tentative="0">
      <w:start w:val="0"/>
      <w:numFmt w:val="bullet"/>
      <w:lvlText w:val="•"/>
      <w:lvlJc w:val="left"/>
      <w:pPr>
        <w:ind w:left="6402" w:hanging="241"/>
      </w:pPr>
      <w:rPr>
        <w:rFonts w:hint="default"/>
        <w:lang w:val="lv-LV" w:eastAsia="lv-LV" w:bidi="lv-LV"/>
      </w:rPr>
    </w:lvl>
    <w:lvl w:ilvl="6" w:tentative="0">
      <w:start w:val="0"/>
      <w:numFmt w:val="bullet"/>
      <w:lvlText w:val="•"/>
      <w:lvlJc w:val="left"/>
      <w:pPr>
        <w:ind w:left="7254" w:hanging="241"/>
      </w:pPr>
      <w:rPr>
        <w:rFonts w:hint="default"/>
        <w:lang w:val="lv-LV" w:eastAsia="lv-LV" w:bidi="lv-LV"/>
      </w:rPr>
    </w:lvl>
    <w:lvl w:ilvl="7" w:tentative="0">
      <w:start w:val="0"/>
      <w:numFmt w:val="bullet"/>
      <w:lvlText w:val="•"/>
      <w:lvlJc w:val="left"/>
      <w:pPr>
        <w:ind w:left="8107" w:hanging="241"/>
      </w:pPr>
      <w:rPr>
        <w:rFonts w:hint="default"/>
        <w:lang w:val="lv-LV" w:eastAsia="lv-LV" w:bidi="lv-LV"/>
      </w:rPr>
    </w:lvl>
    <w:lvl w:ilvl="8" w:tentative="0">
      <w:start w:val="0"/>
      <w:numFmt w:val="bullet"/>
      <w:lvlText w:val="•"/>
      <w:lvlJc w:val="left"/>
      <w:pPr>
        <w:ind w:left="8959" w:hanging="241"/>
      </w:pPr>
      <w:rPr>
        <w:rFonts w:hint="default"/>
        <w:lang w:val="lv-LV" w:eastAsia="lv-LV" w:bidi="lv-LV"/>
      </w:rPr>
    </w:lvl>
  </w:abstractNum>
  <w:abstractNum w:abstractNumId="15">
    <w:nsid w:val="25B654F3"/>
    <w:multiLevelType w:val="multilevel"/>
    <w:tmpl w:val="25B654F3"/>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16">
    <w:nsid w:val="2A8F537B"/>
    <w:multiLevelType w:val="multilevel"/>
    <w:tmpl w:val="2A8F537B"/>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17">
    <w:nsid w:val="46A08BB8"/>
    <w:multiLevelType w:val="multilevel"/>
    <w:tmpl w:val="46A08BB8"/>
    <w:lvl w:ilvl="0" w:tentative="0">
      <w:start w:val="2"/>
      <w:numFmt w:val="decimal"/>
      <w:lvlText w:val="%1."/>
      <w:lvlJc w:val="left"/>
      <w:pPr>
        <w:ind w:left="1299" w:hanging="161"/>
        <w:jc w:val="left"/>
      </w:pPr>
      <w:rPr>
        <w:rFonts w:hint="default" w:ascii="Times New Roman" w:hAnsi="Times New Roman" w:eastAsia="Times New Roman" w:cs="Times New Roman"/>
        <w:spacing w:val="-3"/>
        <w:w w:val="100"/>
        <w:sz w:val="19"/>
        <w:szCs w:val="19"/>
        <w:lang w:val="lv-LV" w:eastAsia="lv-LV" w:bidi="lv-LV"/>
      </w:rPr>
    </w:lvl>
    <w:lvl w:ilvl="1" w:tentative="0">
      <w:start w:val="0"/>
      <w:numFmt w:val="bullet"/>
      <w:lvlText w:val="•"/>
      <w:lvlJc w:val="left"/>
      <w:pPr>
        <w:ind w:left="2360" w:hanging="161"/>
      </w:pPr>
      <w:rPr>
        <w:rFonts w:hint="default"/>
        <w:lang w:val="lv-LV" w:eastAsia="lv-LV" w:bidi="lv-LV"/>
      </w:rPr>
    </w:lvl>
    <w:lvl w:ilvl="2" w:tentative="0">
      <w:start w:val="0"/>
      <w:numFmt w:val="bullet"/>
      <w:lvlText w:val="•"/>
      <w:lvlJc w:val="left"/>
      <w:pPr>
        <w:ind w:left="3120" w:hanging="161"/>
      </w:pPr>
      <w:rPr>
        <w:rFonts w:hint="default"/>
        <w:lang w:val="lv-LV" w:eastAsia="lv-LV" w:bidi="lv-LV"/>
      </w:rPr>
    </w:lvl>
    <w:lvl w:ilvl="3" w:tentative="0">
      <w:start w:val="0"/>
      <w:numFmt w:val="bullet"/>
      <w:lvlText w:val="•"/>
      <w:lvlJc w:val="left"/>
      <w:pPr>
        <w:ind w:left="3880" w:hanging="161"/>
      </w:pPr>
      <w:rPr>
        <w:rFonts w:hint="default"/>
        <w:lang w:val="lv-LV" w:eastAsia="lv-LV" w:bidi="lv-LV"/>
      </w:rPr>
    </w:lvl>
    <w:lvl w:ilvl="4" w:tentative="0">
      <w:start w:val="0"/>
      <w:numFmt w:val="bullet"/>
      <w:lvlText w:val="•"/>
      <w:lvlJc w:val="left"/>
      <w:pPr>
        <w:ind w:left="4641" w:hanging="161"/>
      </w:pPr>
      <w:rPr>
        <w:rFonts w:hint="default"/>
        <w:lang w:val="lv-LV" w:eastAsia="lv-LV" w:bidi="lv-LV"/>
      </w:rPr>
    </w:lvl>
    <w:lvl w:ilvl="5" w:tentative="0">
      <w:start w:val="0"/>
      <w:numFmt w:val="bullet"/>
      <w:lvlText w:val="•"/>
      <w:lvlJc w:val="left"/>
      <w:pPr>
        <w:ind w:left="5401" w:hanging="161"/>
      </w:pPr>
      <w:rPr>
        <w:rFonts w:hint="default"/>
        <w:lang w:val="lv-LV" w:eastAsia="lv-LV" w:bidi="lv-LV"/>
      </w:rPr>
    </w:lvl>
    <w:lvl w:ilvl="6" w:tentative="0">
      <w:start w:val="0"/>
      <w:numFmt w:val="bullet"/>
      <w:lvlText w:val="•"/>
      <w:lvlJc w:val="left"/>
      <w:pPr>
        <w:ind w:left="6162" w:hanging="161"/>
      </w:pPr>
      <w:rPr>
        <w:rFonts w:hint="default"/>
        <w:lang w:val="lv-LV" w:eastAsia="lv-LV" w:bidi="lv-LV"/>
      </w:rPr>
    </w:lvl>
    <w:lvl w:ilvl="7" w:tentative="0">
      <w:start w:val="0"/>
      <w:numFmt w:val="bullet"/>
      <w:lvlText w:val="•"/>
      <w:lvlJc w:val="left"/>
      <w:pPr>
        <w:ind w:left="6922" w:hanging="161"/>
      </w:pPr>
      <w:rPr>
        <w:rFonts w:hint="default"/>
        <w:lang w:val="lv-LV" w:eastAsia="lv-LV" w:bidi="lv-LV"/>
      </w:rPr>
    </w:lvl>
    <w:lvl w:ilvl="8" w:tentative="0">
      <w:start w:val="0"/>
      <w:numFmt w:val="bullet"/>
      <w:lvlText w:val="•"/>
      <w:lvlJc w:val="left"/>
      <w:pPr>
        <w:ind w:left="7683" w:hanging="161"/>
      </w:pPr>
      <w:rPr>
        <w:rFonts w:hint="default"/>
        <w:lang w:val="lv-LV" w:eastAsia="lv-LV" w:bidi="lv-LV"/>
      </w:rPr>
    </w:lvl>
  </w:abstractNum>
  <w:abstractNum w:abstractNumId="18">
    <w:nsid w:val="4C1BAE26"/>
    <w:multiLevelType w:val="multilevel"/>
    <w:tmpl w:val="4C1BAE26"/>
    <w:lvl w:ilvl="0" w:tentative="0">
      <w:start w:val="1"/>
      <w:numFmt w:val="decimal"/>
      <w:lvlText w:val="%1."/>
      <w:lvlJc w:val="left"/>
      <w:pPr>
        <w:ind w:left="2131"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2"/>
      <w:numFmt w:val="decimal"/>
      <w:lvlText w:val="%2."/>
      <w:lvlJc w:val="left"/>
      <w:pPr>
        <w:ind w:left="3091" w:hanging="241"/>
        <w:jc w:val="left"/>
      </w:pPr>
      <w:rPr>
        <w:rFonts w:hint="default" w:ascii="Times New Roman" w:hAnsi="Times New Roman" w:eastAsia="Times New Roman" w:cs="Times New Roman"/>
        <w:spacing w:val="-1"/>
        <w:w w:val="100"/>
        <w:sz w:val="30"/>
        <w:szCs w:val="30"/>
        <w:lang w:val="lv-LV" w:eastAsia="lv-LV" w:bidi="lv-LV"/>
      </w:rPr>
    </w:lvl>
    <w:lvl w:ilvl="2" w:tentative="0">
      <w:start w:val="0"/>
      <w:numFmt w:val="bullet"/>
      <w:lvlText w:val="•"/>
      <w:lvlJc w:val="left"/>
      <w:pPr>
        <w:ind w:left="3940" w:hanging="241"/>
      </w:pPr>
      <w:rPr>
        <w:rFonts w:hint="default"/>
        <w:lang w:val="lv-LV" w:eastAsia="lv-LV" w:bidi="lv-LV"/>
      </w:rPr>
    </w:lvl>
    <w:lvl w:ilvl="3" w:tentative="0">
      <w:start w:val="0"/>
      <w:numFmt w:val="bullet"/>
      <w:lvlText w:val="•"/>
      <w:lvlJc w:val="left"/>
      <w:pPr>
        <w:ind w:left="4780" w:hanging="241"/>
      </w:pPr>
      <w:rPr>
        <w:rFonts w:hint="default"/>
        <w:lang w:val="lv-LV" w:eastAsia="lv-LV" w:bidi="lv-LV"/>
      </w:rPr>
    </w:lvl>
    <w:lvl w:ilvl="4" w:tentative="0">
      <w:start w:val="0"/>
      <w:numFmt w:val="bullet"/>
      <w:lvlText w:val="•"/>
      <w:lvlJc w:val="left"/>
      <w:pPr>
        <w:ind w:left="5621" w:hanging="241"/>
      </w:pPr>
      <w:rPr>
        <w:rFonts w:hint="default"/>
        <w:lang w:val="lv-LV" w:eastAsia="lv-LV" w:bidi="lv-LV"/>
      </w:rPr>
    </w:lvl>
    <w:lvl w:ilvl="5" w:tentative="0">
      <w:start w:val="0"/>
      <w:numFmt w:val="bullet"/>
      <w:lvlText w:val="•"/>
      <w:lvlJc w:val="left"/>
      <w:pPr>
        <w:ind w:left="6461" w:hanging="241"/>
      </w:pPr>
      <w:rPr>
        <w:rFonts w:hint="default"/>
        <w:lang w:val="lv-LV" w:eastAsia="lv-LV" w:bidi="lv-LV"/>
      </w:rPr>
    </w:lvl>
    <w:lvl w:ilvl="6" w:tentative="0">
      <w:start w:val="0"/>
      <w:numFmt w:val="bullet"/>
      <w:lvlText w:val="•"/>
      <w:lvlJc w:val="left"/>
      <w:pPr>
        <w:ind w:left="7302" w:hanging="241"/>
      </w:pPr>
      <w:rPr>
        <w:rFonts w:hint="default"/>
        <w:lang w:val="lv-LV" w:eastAsia="lv-LV" w:bidi="lv-LV"/>
      </w:rPr>
    </w:lvl>
    <w:lvl w:ilvl="7" w:tentative="0">
      <w:start w:val="0"/>
      <w:numFmt w:val="bullet"/>
      <w:lvlText w:val="•"/>
      <w:lvlJc w:val="left"/>
      <w:pPr>
        <w:ind w:left="8142" w:hanging="241"/>
      </w:pPr>
      <w:rPr>
        <w:rFonts w:hint="default"/>
        <w:lang w:val="lv-LV" w:eastAsia="lv-LV" w:bidi="lv-LV"/>
      </w:rPr>
    </w:lvl>
    <w:lvl w:ilvl="8" w:tentative="0">
      <w:start w:val="0"/>
      <w:numFmt w:val="bullet"/>
      <w:lvlText w:val="•"/>
      <w:lvlJc w:val="left"/>
      <w:pPr>
        <w:ind w:left="8983" w:hanging="241"/>
      </w:pPr>
      <w:rPr>
        <w:rFonts w:hint="default"/>
        <w:lang w:val="lv-LV" w:eastAsia="lv-LV" w:bidi="lv-LV"/>
      </w:rPr>
    </w:lvl>
  </w:abstractNum>
  <w:abstractNum w:abstractNumId="19">
    <w:nsid w:val="4D4DC07F"/>
    <w:multiLevelType w:val="multilevel"/>
    <w:tmpl w:val="4D4DC07F"/>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20">
    <w:nsid w:val="59ADCABA"/>
    <w:multiLevelType w:val="multilevel"/>
    <w:tmpl w:val="59ADCABA"/>
    <w:lvl w:ilvl="0" w:tentative="0">
      <w:start w:val="1"/>
      <w:numFmt w:val="decimal"/>
      <w:lvlText w:val="%1."/>
      <w:lvlJc w:val="left"/>
      <w:pPr>
        <w:ind w:left="1249"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182" w:hanging="241"/>
      </w:pPr>
      <w:rPr>
        <w:rFonts w:hint="default"/>
        <w:lang w:val="lv-LV" w:eastAsia="lv-LV" w:bidi="lv-LV"/>
      </w:rPr>
    </w:lvl>
    <w:lvl w:ilvl="2" w:tentative="0">
      <w:start w:val="0"/>
      <w:numFmt w:val="bullet"/>
      <w:lvlText w:val="•"/>
      <w:lvlJc w:val="left"/>
      <w:pPr>
        <w:ind w:left="3124" w:hanging="241"/>
      </w:pPr>
      <w:rPr>
        <w:rFonts w:hint="default"/>
        <w:lang w:val="lv-LV" w:eastAsia="lv-LV" w:bidi="lv-LV"/>
      </w:rPr>
    </w:lvl>
    <w:lvl w:ilvl="3" w:tentative="0">
      <w:start w:val="0"/>
      <w:numFmt w:val="bullet"/>
      <w:lvlText w:val="•"/>
      <w:lvlJc w:val="left"/>
      <w:pPr>
        <w:ind w:left="4067" w:hanging="241"/>
      </w:pPr>
      <w:rPr>
        <w:rFonts w:hint="default"/>
        <w:lang w:val="lv-LV" w:eastAsia="lv-LV" w:bidi="lv-LV"/>
      </w:rPr>
    </w:lvl>
    <w:lvl w:ilvl="4" w:tentative="0">
      <w:start w:val="0"/>
      <w:numFmt w:val="bullet"/>
      <w:lvlText w:val="•"/>
      <w:lvlJc w:val="left"/>
      <w:pPr>
        <w:ind w:left="5009" w:hanging="241"/>
      </w:pPr>
      <w:rPr>
        <w:rFonts w:hint="default"/>
        <w:lang w:val="lv-LV" w:eastAsia="lv-LV" w:bidi="lv-LV"/>
      </w:rPr>
    </w:lvl>
    <w:lvl w:ilvl="5" w:tentative="0">
      <w:start w:val="0"/>
      <w:numFmt w:val="bullet"/>
      <w:lvlText w:val="•"/>
      <w:lvlJc w:val="left"/>
      <w:pPr>
        <w:ind w:left="5952" w:hanging="241"/>
      </w:pPr>
      <w:rPr>
        <w:rFonts w:hint="default"/>
        <w:lang w:val="lv-LV" w:eastAsia="lv-LV" w:bidi="lv-LV"/>
      </w:rPr>
    </w:lvl>
    <w:lvl w:ilvl="6" w:tentative="0">
      <w:start w:val="0"/>
      <w:numFmt w:val="bullet"/>
      <w:lvlText w:val="•"/>
      <w:lvlJc w:val="left"/>
      <w:pPr>
        <w:ind w:left="6894" w:hanging="241"/>
      </w:pPr>
      <w:rPr>
        <w:rFonts w:hint="default"/>
        <w:lang w:val="lv-LV" w:eastAsia="lv-LV" w:bidi="lv-LV"/>
      </w:rPr>
    </w:lvl>
    <w:lvl w:ilvl="7" w:tentative="0">
      <w:start w:val="0"/>
      <w:numFmt w:val="bullet"/>
      <w:lvlText w:val="•"/>
      <w:lvlJc w:val="left"/>
      <w:pPr>
        <w:ind w:left="7837" w:hanging="241"/>
      </w:pPr>
      <w:rPr>
        <w:rFonts w:hint="default"/>
        <w:lang w:val="lv-LV" w:eastAsia="lv-LV" w:bidi="lv-LV"/>
      </w:rPr>
    </w:lvl>
    <w:lvl w:ilvl="8" w:tentative="0">
      <w:start w:val="0"/>
      <w:numFmt w:val="bullet"/>
      <w:lvlText w:val="•"/>
      <w:lvlJc w:val="left"/>
      <w:pPr>
        <w:ind w:left="8779" w:hanging="241"/>
      </w:pPr>
      <w:rPr>
        <w:rFonts w:hint="default"/>
        <w:lang w:val="lv-LV" w:eastAsia="lv-LV" w:bidi="lv-LV"/>
      </w:rPr>
    </w:lvl>
  </w:abstractNum>
  <w:abstractNum w:abstractNumId="21">
    <w:nsid w:val="5A241D34"/>
    <w:multiLevelType w:val="multilevel"/>
    <w:tmpl w:val="5A241D34"/>
    <w:lvl w:ilvl="0" w:tentative="0">
      <w:start w:val="2"/>
      <w:numFmt w:val="decimal"/>
      <w:lvlText w:val="（%1）"/>
      <w:lvlJc w:val="left"/>
      <w:pPr>
        <w:ind w:left="1249" w:hanging="801"/>
        <w:jc w:val="left"/>
      </w:pPr>
      <w:rPr>
        <w:rFonts w:hint="default" w:ascii="仿宋_GB2312" w:hAnsi="仿宋_GB2312" w:eastAsia="仿宋_GB2312" w:cs="仿宋_GB2312"/>
        <w:spacing w:val="-80"/>
        <w:w w:val="100"/>
        <w:sz w:val="30"/>
        <w:szCs w:val="30"/>
        <w:lang w:val="lv-LV" w:eastAsia="lv-LV" w:bidi="lv-LV"/>
      </w:rPr>
    </w:lvl>
    <w:lvl w:ilvl="1" w:tentative="0">
      <w:start w:val="1"/>
      <w:numFmt w:val="decimal"/>
      <w:lvlText w:val="%2."/>
      <w:lvlJc w:val="left"/>
      <w:pPr>
        <w:ind w:left="1250" w:hanging="241"/>
        <w:jc w:val="left"/>
      </w:pPr>
      <w:rPr>
        <w:rFonts w:hint="default" w:ascii="Times New Roman" w:hAnsi="Times New Roman" w:eastAsia="Times New Roman" w:cs="Times New Roman"/>
        <w:b/>
        <w:bCs/>
        <w:spacing w:val="-1"/>
        <w:w w:val="100"/>
        <w:sz w:val="30"/>
        <w:szCs w:val="30"/>
        <w:lang w:val="lv-LV" w:eastAsia="lv-LV" w:bidi="lv-LV"/>
      </w:rPr>
    </w:lvl>
    <w:lvl w:ilvl="2" w:tentative="0">
      <w:start w:val="0"/>
      <w:numFmt w:val="bullet"/>
      <w:lvlText w:val="•"/>
      <w:lvlJc w:val="left"/>
      <w:pPr>
        <w:ind w:left="2304" w:hanging="241"/>
      </w:pPr>
      <w:rPr>
        <w:rFonts w:hint="default"/>
        <w:lang w:val="lv-LV" w:eastAsia="lv-LV" w:bidi="lv-LV"/>
      </w:rPr>
    </w:lvl>
    <w:lvl w:ilvl="3" w:tentative="0">
      <w:start w:val="0"/>
      <w:numFmt w:val="bullet"/>
      <w:lvlText w:val="•"/>
      <w:lvlJc w:val="left"/>
      <w:pPr>
        <w:ind w:left="3349" w:hanging="241"/>
      </w:pPr>
      <w:rPr>
        <w:rFonts w:hint="default"/>
        <w:lang w:val="lv-LV" w:eastAsia="lv-LV" w:bidi="lv-LV"/>
      </w:rPr>
    </w:lvl>
    <w:lvl w:ilvl="4" w:tentative="0">
      <w:start w:val="0"/>
      <w:numFmt w:val="bullet"/>
      <w:lvlText w:val="•"/>
      <w:lvlJc w:val="left"/>
      <w:pPr>
        <w:ind w:left="4394" w:hanging="241"/>
      </w:pPr>
      <w:rPr>
        <w:rFonts w:hint="default"/>
        <w:lang w:val="lv-LV" w:eastAsia="lv-LV" w:bidi="lv-LV"/>
      </w:rPr>
    </w:lvl>
    <w:lvl w:ilvl="5" w:tentative="0">
      <w:start w:val="0"/>
      <w:numFmt w:val="bullet"/>
      <w:lvlText w:val="•"/>
      <w:lvlJc w:val="left"/>
      <w:pPr>
        <w:ind w:left="5439" w:hanging="241"/>
      </w:pPr>
      <w:rPr>
        <w:rFonts w:hint="default"/>
        <w:lang w:val="lv-LV" w:eastAsia="lv-LV" w:bidi="lv-LV"/>
      </w:rPr>
    </w:lvl>
    <w:lvl w:ilvl="6" w:tentative="0">
      <w:start w:val="0"/>
      <w:numFmt w:val="bullet"/>
      <w:lvlText w:val="•"/>
      <w:lvlJc w:val="left"/>
      <w:pPr>
        <w:ind w:left="6484" w:hanging="241"/>
      </w:pPr>
      <w:rPr>
        <w:rFonts w:hint="default"/>
        <w:lang w:val="lv-LV" w:eastAsia="lv-LV" w:bidi="lv-LV"/>
      </w:rPr>
    </w:lvl>
    <w:lvl w:ilvl="7" w:tentative="0">
      <w:start w:val="0"/>
      <w:numFmt w:val="bullet"/>
      <w:lvlText w:val="•"/>
      <w:lvlJc w:val="left"/>
      <w:pPr>
        <w:ind w:left="7529" w:hanging="241"/>
      </w:pPr>
      <w:rPr>
        <w:rFonts w:hint="default"/>
        <w:lang w:val="lv-LV" w:eastAsia="lv-LV" w:bidi="lv-LV"/>
      </w:rPr>
    </w:lvl>
    <w:lvl w:ilvl="8" w:tentative="0">
      <w:start w:val="0"/>
      <w:numFmt w:val="bullet"/>
      <w:lvlText w:val="•"/>
      <w:lvlJc w:val="left"/>
      <w:pPr>
        <w:ind w:left="8574" w:hanging="241"/>
      </w:pPr>
      <w:rPr>
        <w:rFonts w:hint="default"/>
        <w:lang w:val="lv-LV" w:eastAsia="lv-LV" w:bidi="lv-LV"/>
      </w:rPr>
    </w:lvl>
  </w:abstractNum>
  <w:abstractNum w:abstractNumId="22">
    <w:nsid w:val="60382F6E"/>
    <w:multiLevelType w:val="multilevel"/>
    <w:tmpl w:val="60382F6E"/>
    <w:lvl w:ilvl="0" w:tentative="0">
      <w:start w:val="1"/>
      <w:numFmt w:val="decimal"/>
      <w:lvlText w:val="%1."/>
      <w:lvlJc w:val="left"/>
      <w:pPr>
        <w:ind w:left="1193" w:hanging="244"/>
        <w:jc w:val="left"/>
      </w:pPr>
      <w:rPr>
        <w:rFonts w:hint="default" w:ascii="Times New Roman" w:hAnsi="Times New Roman" w:eastAsia="Times New Roman" w:cs="Times New Roman"/>
        <w:w w:val="100"/>
        <w:sz w:val="30"/>
        <w:szCs w:val="30"/>
        <w:lang w:val="lv-LV" w:eastAsia="lv-LV" w:bidi="lv-LV"/>
      </w:rPr>
    </w:lvl>
    <w:lvl w:ilvl="1" w:tentative="0">
      <w:start w:val="0"/>
      <w:numFmt w:val="bullet"/>
      <w:lvlText w:val="•"/>
      <w:lvlJc w:val="left"/>
      <w:pPr>
        <w:ind w:left="2146" w:hanging="244"/>
      </w:pPr>
      <w:rPr>
        <w:rFonts w:hint="default"/>
        <w:lang w:val="lv-LV" w:eastAsia="lv-LV" w:bidi="lv-LV"/>
      </w:rPr>
    </w:lvl>
    <w:lvl w:ilvl="2" w:tentative="0">
      <w:start w:val="0"/>
      <w:numFmt w:val="bullet"/>
      <w:lvlText w:val="•"/>
      <w:lvlJc w:val="left"/>
      <w:pPr>
        <w:ind w:left="3092" w:hanging="244"/>
      </w:pPr>
      <w:rPr>
        <w:rFonts w:hint="default"/>
        <w:lang w:val="lv-LV" w:eastAsia="lv-LV" w:bidi="lv-LV"/>
      </w:rPr>
    </w:lvl>
    <w:lvl w:ilvl="3" w:tentative="0">
      <w:start w:val="0"/>
      <w:numFmt w:val="bullet"/>
      <w:lvlText w:val="•"/>
      <w:lvlJc w:val="left"/>
      <w:pPr>
        <w:ind w:left="4039" w:hanging="244"/>
      </w:pPr>
      <w:rPr>
        <w:rFonts w:hint="default"/>
        <w:lang w:val="lv-LV" w:eastAsia="lv-LV" w:bidi="lv-LV"/>
      </w:rPr>
    </w:lvl>
    <w:lvl w:ilvl="4" w:tentative="0">
      <w:start w:val="0"/>
      <w:numFmt w:val="bullet"/>
      <w:lvlText w:val="•"/>
      <w:lvlJc w:val="left"/>
      <w:pPr>
        <w:ind w:left="4985" w:hanging="244"/>
      </w:pPr>
      <w:rPr>
        <w:rFonts w:hint="default"/>
        <w:lang w:val="lv-LV" w:eastAsia="lv-LV" w:bidi="lv-LV"/>
      </w:rPr>
    </w:lvl>
    <w:lvl w:ilvl="5" w:tentative="0">
      <w:start w:val="0"/>
      <w:numFmt w:val="bullet"/>
      <w:lvlText w:val="•"/>
      <w:lvlJc w:val="left"/>
      <w:pPr>
        <w:ind w:left="5932" w:hanging="244"/>
      </w:pPr>
      <w:rPr>
        <w:rFonts w:hint="default"/>
        <w:lang w:val="lv-LV" w:eastAsia="lv-LV" w:bidi="lv-LV"/>
      </w:rPr>
    </w:lvl>
    <w:lvl w:ilvl="6" w:tentative="0">
      <w:start w:val="0"/>
      <w:numFmt w:val="bullet"/>
      <w:lvlText w:val="•"/>
      <w:lvlJc w:val="left"/>
      <w:pPr>
        <w:ind w:left="6878" w:hanging="244"/>
      </w:pPr>
      <w:rPr>
        <w:rFonts w:hint="default"/>
        <w:lang w:val="lv-LV" w:eastAsia="lv-LV" w:bidi="lv-LV"/>
      </w:rPr>
    </w:lvl>
    <w:lvl w:ilvl="7" w:tentative="0">
      <w:start w:val="0"/>
      <w:numFmt w:val="bullet"/>
      <w:lvlText w:val="•"/>
      <w:lvlJc w:val="left"/>
      <w:pPr>
        <w:ind w:left="7825" w:hanging="244"/>
      </w:pPr>
      <w:rPr>
        <w:rFonts w:hint="default"/>
        <w:lang w:val="lv-LV" w:eastAsia="lv-LV" w:bidi="lv-LV"/>
      </w:rPr>
    </w:lvl>
    <w:lvl w:ilvl="8" w:tentative="0">
      <w:start w:val="0"/>
      <w:numFmt w:val="bullet"/>
      <w:lvlText w:val="•"/>
      <w:lvlJc w:val="left"/>
      <w:pPr>
        <w:ind w:left="8771" w:hanging="244"/>
      </w:pPr>
      <w:rPr>
        <w:rFonts w:hint="default"/>
        <w:lang w:val="lv-LV" w:eastAsia="lv-LV" w:bidi="lv-LV"/>
      </w:rPr>
    </w:lvl>
  </w:abstractNum>
  <w:abstractNum w:abstractNumId="23">
    <w:nsid w:val="72183CF9"/>
    <w:multiLevelType w:val="multilevel"/>
    <w:tmpl w:val="72183CF9"/>
    <w:lvl w:ilvl="0" w:tentative="0">
      <w:start w:val="1"/>
      <w:numFmt w:val="decimal"/>
      <w:lvlText w:val="%1."/>
      <w:lvlJc w:val="left"/>
      <w:pPr>
        <w:ind w:left="1250" w:hanging="241"/>
        <w:jc w:val="left"/>
      </w:pPr>
      <w:rPr>
        <w:rFonts w:hint="default" w:ascii="Times New Roman" w:hAnsi="Times New Roman" w:eastAsia="Times New Roman" w:cs="Times New Roman"/>
        <w:b/>
        <w:bCs/>
        <w:spacing w:val="-1"/>
        <w:w w:val="100"/>
        <w:sz w:val="30"/>
        <w:szCs w:val="30"/>
        <w:lang w:val="lv-LV" w:eastAsia="lv-LV" w:bidi="lv-LV"/>
      </w:rPr>
    </w:lvl>
    <w:lvl w:ilvl="1" w:tentative="0">
      <w:start w:val="0"/>
      <w:numFmt w:val="bullet"/>
      <w:lvlText w:val="•"/>
      <w:lvlJc w:val="left"/>
      <w:pPr>
        <w:ind w:left="2200" w:hanging="241"/>
      </w:pPr>
      <w:rPr>
        <w:rFonts w:hint="default"/>
        <w:lang w:val="lv-LV" w:eastAsia="lv-LV" w:bidi="lv-LV"/>
      </w:rPr>
    </w:lvl>
    <w:lvl w:ilvl="2" w:tentative="0">
      <w:start w:val="0"/>
      <w:numFmt w:val="bullet"/>
      <w:lvlText w:val="•"/>
      <w:lvlJc w:val="left"/>
      <w:pPr>
        <w:ind w:left="3140" w:hanging="241"/>
      </w:pPr>
      <w:rPr>
        <w:rFonts w:hint="default"/>
        <w:lang w:val="lv-LV" w:eastAsia="lv-LV" w:bidi="lv-LV"/>
      </w:rPr>
    </w:lvl>
    <w:lvl w:ilvl="3" w:tentative="0">
      <w:start w:val="0"/>
      <w:numFmt w:val="bullet"/>
      <w:lvlText w:val="•"/>
      <w:lvlJc w:val="left"/>
      <w:pPr>
        <w:ind w:left="4081" w:hanging="241"/>
      </w:pPr>
      <w:rPr>
        <w:rFonts w:hint="default"/>
        <w:lang w:val="lv-LV" w:eastAsia="lv-LV" w:bidi="lv-LV"/>
      </w:rPr>
    </w:lvl>
    <w:lvl w:ilvl="4" w:tentative="0">
      <w:start w:val="0"/>
      <w:numFmt w:val="bullet"/>
      <w:lvlText w:val="•"/>
      <w:lvlJc w:val="left"/>
      <w:pPr>
        <w:ind w:left="5021" w:hanging="241"/>
      </w:pPr>
      <w:rPr>
        <w:rFonts w:hint="default"/>
        <w:lang w:val="lv-LV" w:eastAsia="lv-LV" w:bidi="lv-LV"/>
      </w:rPr>
    </w:lvl>
    <w:lvl w:ilvl="5" w:tentative="0">
      <w:start w:val="0"/>
      <w:numFmt w:val="bullet"/>
      <w:lvlText w:val="•"/>
      <w:lvlJc w:val="left"/>
      <w:pPr>
        <w:ind w:left="5962" w:hanging="241"/>
      </w:pPr>
      <w:rPr>
        <w:rFonts w:hint="default"/>
        <w:lang w:val="lv-LV" w:eastAsia="lv-LV" w:bidi="lv-LV"/>
      </w:rPr>
    </w:lvl>
    <w:lvl w:ilvl="6" w:tentative="0">
      <w:start w:val="0"/>
      <w:numFmt w:val="bullet"/>
      <w:lvlText w:val="•"/>
      <w:lvlJc w:val="left"/>
      <w:pPr>
        <w:ind w:left="6902" w:hanging="241"/>
      </w:pPr>
      <w:rPr>
        <w:rFonts w:hint="default"/>
        <w:lang w:val="lv-LV" w:eastAsia="lv-LV" w:bidi="lv-LV"/>
      </w:rPr>
    </w:lvl>
    <w:lvl w:ilvl="7" w:tentative="0">
      <w:start w:val="0"/>
      <w:numFmt w:val="bullet"/>
      <w:lvlText w:val="•"/>
      <w:lvlJc w:val="left"/>
      <w:pPr>
        <w:ind w:left="7843" w:hanging="241"/>
      </w:pPr>
      <w:rPr>
        <w:rFonts w:hint="default"/>
        <w:lang w:val="lv-LV" w:eastAsia="lv-LV" w:bidi="lv-LV"/>
      </w:rPr>
    </w:lvl>
    <w:lvl w:ilvl="8" w:tentative="0">
      <w:start w:val="0"/>
      <w:numFmt w:val="bullet"/>
      <w:lvlText w:val="•"/>
      <w:lvlJc w:val="left"/>
      <w:pPr>
        <w:ind w:left="8783" w:hanging="241"/>
      </w:pPr>
      <w:rPr>
        <w:rFonts w:hint="default"/>
        <w:lang w:val="lv-LV" w:eastAsia="lv-LV" w:bidi="lv-LV"/>
      </w:rPr>
    </w:lvl>
  </w:abstractNum>
  <w:num w:numId="1">
    <w:abstractNumId w:val="10"/>
  </w:num>
  <w:num w:numId="2">
    <w:abstractNumId w:val="6"/>
  </w:num>
  <w:num w:numId="3">
    <w:abstractNumId w:val="20"/>
  </w:num>
  <w:num w:numId="4">
    <w:abstractNumId w:val="4"/>
  </w:num>
  <w:num w:numId="5">
    <w:abstractNumId w:val="3"/>
  </w:num>
  <w:num w:numId="6">
    <w:abstractNumId w:val="12"/>
  </w:num>
  <w:num w:numId="7">
    <w:abstractNumId w:val="15"/>
  </w:num>
  <w:num w:numId="8">
    <w:abstractNumId w:val="23"/>
  </w:num>
  <w:num w:numId="9">
    <w:abstractNumId w:val="11"/>
  </w:num>
  <w:num w:numId="10">
    <w:abstractNumId w:val="0"/>
  </w:num>
  <w:num w:numId="11">
    <w:abstractNumId w:val="16"/>
  </w:num>
  <w:num w:numId="12">
    <w:abstractNumId w:val="21"/>
  </w:num>
  <w:num w:numId="13">
    <w:abstractNumId w:val="5"/>
  </w:num>
  <w:num w:numId="14">
    <w:abstractNumId w:val="19"/>
  </w:num>
  <w:num w:numId="15">
    <w:abstractNumId w:val="9"/>
  </w:num>
  <w:num w:numId="16">
    <w:abstractNumId w:val="14"/>
  </w:num>
  <w:num w:numId="17">
    <w:abstractNumId w:val="8"/>
  </w:num>
  <w:num w:numId="18">
    <w:abstractNumId w:val="7"/>
  </w:num>
  <w:num w:numId="19">
    <w:abstractNumId w:val="1"/>
  </w:num>
  <w:num w:numId="20">
    <w:abstractNumId w:val="18"/>
  </w:num>
  <w:num w:numId="21">
    <w:abstractNumId w:val="22"/>
  </w:num>
  <w:num w:numId="22">
    <w:abstractNumId w:val="13"/>
  </w:num>
  <w:num w:numId="23">
    <w:abstractNumId w:val="17"/>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7A2B7D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lv-LV" w:eastAsia="lv-LV" w:bidi="lv-LV"/>
    </w:rPr>
  </w:style>
  <w:style w:type="paragraph" w:styleId="2">
    <w:name w:val="heading 1"/>
    <w:basedOn w:val="1"/>
    <w:next w:val="1"/>
    <w:qFormat/>
    <w:uiPriority w:val="1"/>
    <w:pPr>
      <w:spacing w:line="1001" w:lineRule="exact"/>
      <w:ind w:left="304" w:right="303"/>
      <w:jc w:val="center"/>
      <w:outlineLvl w:val="1"/>
    </w:pPr>
    <w:rPr>
      <w:rFonts w:ascii="方正小标宋简体" w:hAnsi="方正小标宋简体" w:eastAsia="方正小标宋简体" w:cs="方正小标宋简体"/>
      <w:b/>
      <w:bCs/>
      <w:sz w:val="60"/>
      <w:szCs w:val="60"/>
      <w:lang w:val="lv-LV" w:eastAsia="lv-LV" w:bidi="lv-LV"/>
    </w:rPr>
  </w:style>
  <w:style w:type="paragraph" w:styleId="3">
    <w:name w:val="heading 2"/>
    <w:basedOn w:val="1"/>
    <w:next w:val="1"/>
    <w:qFormat/>
    <w:uiPriority w:val="1"/>
    <w:pPr>
      <w:spacing w:before="38"/>
      <w:ind w:left="55"/>
      <w:jc w:val="center"/>
      <w:outlineLvl w:val="2"/>
    </w:pPr>
    <w:rPr>
      <w:rFonts w:ascii="Microsoft JhengHei" w:hAnsi="Microsoft JhengHei" w:eastAsia="Microsoft JhengHei" w:cs="Microsoft JhengHei"/>
      <w:b/>
      <w:bCs/>
      <w:sz w:val="44"/>
      <w:szCs w:val="44"/>
      <w:lang w:val="lv-LV" w:eastAsia="lv-LV" w:bidi="lv-LV"/>
    </w:rPr>
  </w:style>
  <w:style w:type="paragraph" w:styleId="4">
    <w:name w:val="heading 3"/>
    <w:basedOn w:val="1"/>
    <w:next w:val="1"/>
    <w:qFormat/>
    <w:uiPriority w:val="1"/>
    <w:pPr>
      <w:outlineLvl w:val="3"/>
    </w:pPr>
    <w:rPr>
      <w:rFonts w:ascii="方正小标宋简体" w:hAnsi="方正小标宋简体" w:eastAsia="方正小标宋简体" w:cs="方正小标宋简体"/>
      <w:sz w:val="44"/>
      <w:szCs w:val="44"/>
      <w:lang w:val="lv-LV" w:eastAsia="lv-LV" w:bidi="lv-LV"/>
    </w:rPr>
  </w:style>
  <w:style w:type="paragraph" w:styleId="5">
    <w:name w:val="heading 4"/>
    <w:basedOn w:val="1"/>
    <w:next w:val="1"/>
    <w:qFormat/>
    <w:uiPriority w:val="1"/>
    <w:pPr>
      <w:spacing w:before="9"/>
      <w:ind w:right="1"/>
      <w:jc w:val="center"/>
      <w:outlineLvl w:val="4"/>
    </w:pPr>
    <w:rPr>
      <w:rFonts w:ascii="微软雅黑" w:hAnsi="微软雅黑" w:eastAsia="微软雅黑" w:cs="微软雅黑"/>
      <w:b/>
      <w:bCs/>
      <w:sz w:val="36"/>
      <w:szCs w:val="36"/>
      <w:lang w:val="lv-LV" w:eastAsia="lv-LV" w:bidi="lv-LV"/>
    </w:rPr>
  </w:style>
  <w:style w:type="paragraph" w:styleId="6">
    <w:name w:val="heading 5"/>
    <w:basedOn w:val="1"/>
    <w:next w:val="1"/>
    <w:qFormat/>
    <w:uiPriority w:val="1"/>
    <w:pPr>
      <w:jc w:val="center"/>
      <w:outlineLvl w:val="5"/>
    </w:pPr>
    <w:rPr>
      <w:rFonts w:ascii="方正小标宋简体" w:hAnsi="方正小标宋简体" w:eastAsia="方正小标宋简体" w:cs="方正小标宋简体"/>
      <w:sz w:val="36"/>
      <w:szCs w:val="36"/>
      <w:lang w:val="lv-LV" w:eastAsia="lv-LV" w:bidi="lv-LV"/>
    </w:rPr>
  </w:style>
  <w:style w:type="character" w:default="1" w:styleId="9">
    <w:name w:val="Default Paragraph Font"/>
    <w:semiHidden/>
    <w:unhideWhenUsed/>
    <w:uiPriority w:val="1"/>
  </w:style>
  <w:style w:type="table" w:default="1" w:styleId="8">
    <w:name w:val="Normal Table"/>
    <w:semiHidden/>
    <w:uiPriority w:val="0"/>
    <w:tblPr>
      <w:tblCellMar>
        <w:top w:w="0" w:type="dxa"/>
        <w:left w:w="108" w:type="dxa"/>
        <w:bottom w:w="0" w:type="dxa"/>
        <w:right w:w="108" w:type="dxa"/>
      </w:tblCellMar>
    </w:tblPr>
  </w:style>
  <w:style w:type="paragraph" w:styleId="7">
    <w:name w:val="Body Text"/>
    <w:basedOn w:val="1"/>
    <w:qFormat/>
    <w:uiPriority w:val="1"/>
    <w:rPr>
      <w:rFonts w:ascii="仿宋_GB2312" w:hAnsi="仿宋_GB2312" w:eastAsia="仿宋_GB2312" w:cs="仿宋_GB2312"/>
      <w:sz w:val="32"/>
      <w:szCs w:val="32"/>
      <w:lang w:val="lv-LV" w:eastAsia="lv-LV" w:bidi="lv-LV"/>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4"/>
      <w:ind w:left="1249" w:firstLine="640"/>
    </w:pPr>
    <w:rPr>
      <w:rFonts w:ascii="仿宋_GB2312" w:hAnsi="仿宋_GB2312" w:eastAsia="仿宋_GB2312" w:cs="仿宋_GB2312"/>
      <w:lang w:val="lv-LV" w:eastAsia="lv-LV" w:bidi="lv-LV"/>
    </w:rPr>
  </w:style>
  <w:style w:type="paragraph" w:customStyle="1" w:styleId="12">
    <w:name w:val="Table Paragraph"/>
    <w:basedOn w:val="1"/>
    <w:qFormat/>
    <w:uiPriority w:val="1"/>
    <w:rPr>
      <w:rFonts w:ascii="宋体" w:hAnsi="宋体" w:eastAsia="宋体" w:cs="宋体"/>
      <w:lang w:val="lv-LV" w:eastAsia="lv-LV" w:bidi="lv-LV"/>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1" Type="http://schemas.openxmlformats.org/officeDocument/2006/relationships/fontTable" Target="fontTable.xml"/><Relationship Id="rId70" Type="http://schemas.openxmlformats.org/officeDocument/2006/relationships/numbering" Target="numbering.xml"/><Relationship Id="rId7" Type="http://schemas.openxmlformats.org/officeDocument/2006/relationships/footer" Target="footer3.xml"/><Relationship Id="rId69" Type="http://schemas.openxmlformats.org/officeDocument/2006/relationships/customXml" Target="../customXml/item1.xml"/><Relationship Id="rId68" Type="http://schemas.openxmlformats.org/officeDocument/2006/relationships/image" Target="media/image28.png"/><Relationship Id="rId67" Type="http://schemas.openxmlformats.org/officeDocument/2006/relationships/image" Target="media/image27.png"/><Relationship Id="rId66" Type="http://schemas.openxmlformats.org/officeDocument/2006/relationships/image" Target="media/image26.png"/><Relationship Id="rId65" Type="http://schemas.openxmlformats.org/officeDocument/2006/relationships/image" Target="media/image25.png"/><Relationship Id="rId64" Type="http://schemas.openxmlformats.org/officeDocument/2006/relationships/image" Target="media/image24.png"/><Relationship Id="rId63" Type="http://schemas.openxmlformats.org/officeDocument/2006/relationships/image" Target="media/image23.png"/><Relationship Id="rId62" Type="http://schemas.openxmlformats.org/officeDocument/2006/relationships/image" Target="media/image22.png"/><Relationship Id="rId61" Type="http://schemas.openxmlformats.org/officeDocument/2006/relationships/image" Target="media/image21.png"/><Relationship Id="rId60" Type="http://schemas.openxmlformats.org/officeDocument/2006/relationships/image" Target="media/image20.png"/><Relationship Id="rId6" Type="http://schemas.openxmlformats.org/officeDocument/2006/relationships/footer" Target="footer2.xml"/><Relationship Id="rId59" Type="http://schemas.openxmlformats.org/officeDocument/2006/relationships/image" Target="media/image19.png"/><Relationship Id="rId58" Type="http://schemas.openxmlformats.org/officeDocument/2006/relationships/image" Target="media/image18.png"/><Relationship Id="rId57" Type="http://schemas.openxmlformats.org/officeDocument/2006/relationships/image" Target="media/image17.png"/><Relationship Id="rId56" Type="http://schemas.openxmlformats.org/officeDocument/2006/relationships/image" Target="media/image16.png"/><Relationship Id="rId55" Type="http://schemas.openxmlformats.org/officeDocument/2006/relationships/image" Target="media/image15.png"/><Relationship Id="rId54" Type="http://schemas.openxmlformats.org/officeDocument/2006/relationships/image" Target="media/image14.png"/><Relationship Id="rId53" Type="http://schemas.openxmlformats.org/officeDocument/2006/relationships/image" Target="media/image13.jpeg"/><Relationship Id="rId52" Type="http://schemas.openxmlformats.org/officeDocument/2006/relationships/image" Target="media/image12.png"/><Relationship Id="rId51" Type="http://schemas.openxmlformats.org/officeDocument/2006/relationships/image" Target="media/image11.png"/><Relationship Id="rId50" Type="http://schemas.openxmlformats.org/officeDocument/2006/relationships/image" Target="media/image10.png"/><Relationship Id="rId5" Type="http://schemas.openxmlformats.org/officeDocument/2006/relationships/footer" Target="footer1.xml"/><Relationship Id="rId49" Type="http://schemas.openxmlformats.org/officeDocument/2006/relationships/image" Target="media/image9.png"/><Relationship Id="rId48" Type="http://schemas.openxmlformats.org/officeDocument/2006/relationships/image" Target="media/image8.png"/><Relationship Id="rId47" Type="http://schemas.openxmlformats.org/officeDocument/2006/relationships/image" Target="media/image7.png"/><Relationship Id="rId46" Type="http://schemas.openxmlformats.org/officeDocument/2006/relationships/image" Target="media/image6.png"/><Relationship Id="rId45" Type="http://schemas.openxmlformats.org/officeDocument/2006/relationships/image" Target="media/image5.png"/><Relationship Id="rId44" Type="http://schemas.openxmlformats.org/officeDocument/2006/relationships/image" Target="media/image4.png"/><Relationship Id="rId43" Type="http://schemas.openxmlformats.org/officeDocument/2006/relationships/image" Target="media/image3.png"/><Relationship Id="rId42" Type="http://schemas.openxmlformats.org/officeDocument/2006/relationships/image" Target="media/image2.png"/><Relationship Id="rId41" Type="http://schemas.openxmlformats.org/officeDocument/2006/relationships/image" Target="media/image1.png"/><Relationship Id="rId40" Type="http://schemas.openxmlformats.org/officeDocument/2006/relationships/theme" Target="theme/theme1.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2062"/>
    <customShpInfo spid="_x0000_s2063"/>
    <customShpInfo spid="_x0000_s2064"/>
    <customShpInfo spid="_x0000_s2065"/>
    <customShpInfo spid="_x0000_s2066"/>
    <customShpInfo spid="_x0000_s2067"/>
    <customShpInfo spid="_x0000_s2068"/>
    <customShpInfo spid="_x0000_s2069"/>
    <customShpInfo spid="_x0000_s2070"/>
    <customShpInfo spid="_x0000_s2071"/>
    <customShpInfo spid="_x0000_s2072"/>
    <customShpInfo spid="_x0000_s2073"/>
    <customShpInfo spid="_x0000_s2074"/>
    <customShpInfo spid="_x0000_s2075"/>
    <customShpInfo spid="_x0000_s2076"/>
    <customShpInfo spid="_x0000_s2077"/>
    <customShpInfo spid="_x0000_s2078"/>
    <customShpInfo spid="_x0000_s2079"/>
    <customShpInfo spid="_x0000_s2080"/>
    <customShpInfo spid="_x0000_s2081"/>
    <customShpInfo spid="_x0000_s2082"/>
    <customShpInfo spid="_x0000_s2083"/>
    <customShpInfo spid="_x0000_s2084"/>
    <customShpInfo spid="_x0000_s2085"/>
    <customShpInfo spid="_x0000_s2086"/>
    <customShpInfo spid="_x0000_s2087"/>
    <customShpInfo spid="_x0000_s2088"/>
    <customShpInfo spid="_x0000_s2089"/>
    <customShpInfo spid="_x0000_s2090"/>
    <customShpInfo spid="_x0000_s2091"/>
    <customShpInfo spid="_x0000_s2092"/>
    <customShpInfo spid="_x0000_s2093"/>
    <customShpInfo spid="_x0000_s2094"/>
    <customShpInfo spid="_x0000_s2095"/>
    <customShpInfo spid="_x0000_s2096"/>
    <customShpInfo spid="_x0000_s2097"/>
    <customShpInfo spid="_x0000_s2098"/>
    <customShpInfo spid="_x0000_s2099"/>
    <customShpInfo spid="_x0000_s2100"/>
    <customShpInfo spid="_x0000_s2101"/>
    <customShpInfo spid="_x0000_s2102"/>
    <customShpInfo spid="_x0000_s2103"/>
    <customShpInfo spid="_x0000_s2104"/>
    <customShpInfo spid="_x0000_s2105"/>
    <customShpInfo spid="_x0000_s2106"/>
    <customShpInfo spid="_x0000_s2107"/>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1026"/>
    <customShpInfo spid="_x0000_s1027"/>
    <customShpInfo spid="_x0000_s1029"/>
    <customShpInfo spid="_x0000_s1030"/>
    <customShpInfo spid="_x0000_s1031"/>
    <customShpInfo spid="_x0000_s1028"/>
    <customShpInfo spid="_x0000_s1033"/>
    <customShpInfo spid="_x0000_s1032"/>
    <customShpInfo spid="_x0000_s1035"/>
    <customShpInfo spid="_x0000_s1034"/>
    <customShpInfo spid="_x0000_s1037"/>
    <customShpInfo spid="_x0000_s1036"/>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38"/>
    <customShpInfo spid="_x0000_s1050"/>
    <customShpInfo spid="_x0000_s1049"/>
    <customShpInfo spid="_x0000_s1051"/>
    <customShpInfo spid="_x0000_s1052"/>
    <customShpInfo spid="_x0000_s1053"/>
    <customShpInfo spid="_x0000_s1055"/>
    <customShpInfo spid="_x0000_s1056"/>
    <customShpInfo spid="_x0000_s1057"/>
    <customShpInfo spid="_x0000_s1058"/>
    <customShpInfo spid="_x0000_s1059"/>
    <customShpInfo spid="_x0000_s1054"/>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8"/>
    <customShpInfo spid="_x0000_s1089"/>
    <customShpInfo spid="_x0000_s1090"/>
    <customShpInfo spid="_x0000_s108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ScaleCrop>false</ScaleCrop>
  <LinksUpToDate>false</LinksUpToDate>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2021-03-28T09:12:00Z</dcterms:created>
  <dc:creator>Administrator</dc:creator>
  <cp:lastModifiedBy>Nimo</cp:lastModifiedBy>
  <dcterms:modified xsi:type="dcterms:W3CDTF">2021-03-28T09:57:50Z</dcterms:modified>
  <dc:title>红头文件.FIT)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2021-03-17T00:00:00Z</vt:filetime>
  </property>
  <property fmtid="{D5CDD505-2E9C-101B-9397-08002B2CF9AE}" pid="3" name="Creator">
    <vt:lpwstr>Adobe Acrobat Pro 9.0.0</vt:lpwstr>
  </property>
  <property fmtid="{D5CDD505-2E9C-101B-9397-08002B2CF9AE}" pid="4" name="LastSaved">
    <vt:filetime>2021-03-28T00:00:00Z</vt:filetime>
  </property>
  <property fmtid="{D5CDD505-2E9C-101B-9397-08002B2CF9AE}" pid="5" name="KSOProductBuildVer">
    <vt:lpwstr>2052-11.1.0.10356</vt:lpwstr>
  </property>
  <property fmtid="{D5CDD505-2E9C-101B-9397-08002B2CF9AE}" pid="6" name="ICV">
    <vt:lpwstr>2276A76E185447469707126E2104C1E1</vt:lpwstr>
  </property>
</Properties>
</file>